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0C7" w:rsidRPr="009E5665" w:rsidRDefault="006A30C7" w:rsidP="006A30C7">
      <w:pPr>
        <w:spacing w:line="200" w:lineRule="atLeast"/>
        <w:jc w:val="center"/>
        <w:rPr>
          <w:rFonts w:ascii="Verdana" w:hAnsi="Verdana"/>
          <w:color w:val="000000"/>
          <w:sz w:val="20"/>
        </w:rPr>
      </w:pPr>
    </w:p>
    <w:p w:rsidR="006A30C7" w:rsidRPr="009E5665" w:rsidRDefault="006A30C7" w:rsidP="006A30C7">
      <w:pPr>
        <w:spacing w:line="200" w:lineRule="atLeast"/>
        <w:jc w:val="center"/>
        <w:rPr>
          <w:rFonts w:ascii="Verdana" w:hAnsi="Verdana"/>
          <w:b/>
          <w:bCs/>
          <w:color w:val="000000"/>
          <w:sz w:val="20"/>
        </w:rPr>
      </w:pPr>
      <w:r w:rsidRPr="009E5665">
        <w:rPr>
          <w:rFonts w:ascii="Verdana" w:hAnsi="Verdana"/>
          <w:b/>
          <w:color w:val="000000"/>
          <w:sz w:val="20"/>
        </w:rPr>
        <w:t>UMOWA Nr</w:t>
      </w:r>
      <w:r w:rsidRPr="009E5665">
        <w:rPr>
          <w:rFonts w:ascii="Verdana" w:hAnsi="Verdana"/>
          <w:color w:val="000000"/>
          <w:sz w:val="20"/>
        </w:rPr>
        <w:t xml:space="preserve"> </w:t>
      </w:r>
      <w:r w:rsidR="00BB408A">
        <w:rPr>
          <w:rFonts w:ascii="Verdana" w:hAnsi="Verdana"/>
          <w:b/>
          <w:bCs/>
          <w:color w:val="000000"/>
          <w:sz w:val="20"/>
        </w:rPr>
        <w:t>RIGP</w:t>
      </w:r>
      <w:r w:rsidRPr="009E5665">
        <w:rPr>
          <w:rFonts w:ascii="Verdana" w:hAnsi="Verdana"/>
          <w:b/>
          <w:bCs/>
          <w:color w:val="000000"/>
          <w:sz w:val="20"/>
        </w:rPr>
        <w:t>.272</w:t>
      </w:r>
      <w:r w:rsidR="00BB408A">
        <w:rPr>
          <w:rFonts w:ascii="Verdana" w:hAnsi="Verdana"/>
          <w:b/>
          <w:bCs/>
          <w:color w:val="000000"/>
          <w:sz w:val="20"/>
        </w:rPr>
        <w:t>.3</w:t>
      </w:r>
      <w:r w:rsidRPr="009E5665">
        <w:rPr>
          <w:rFonts w:ascii="Verdana" w:hAnsi="Verdana"/>
          <w:b/>
          <w:bCs/>
          <w:color w:val="000000"/>
          <w:sz w:val="20"/>
        </w:rPr>
        <w:t>.201</w:t>
      </w:r>
      <w:r w:rsidR="00242242">
        <w:rPr>
          <w:rFonts w:ascii="Verdana" w:hAnsi="Verdana"/>
          <w:b/>
          <w:bCs/>
          <w:color w:val="000000"/>
          <w:sz w:val="20"/>
        </w:rPr>
        <w:t>7</w:t>
      </w:r>
      <w:r w:rsidRPr="009E5665">
        <w:rPr>
          <w:rFonts w:ascii="Verdana" w:hAnsi="Verdana"/>
          <w:b/>
          <w:bCs/>
          <w:color w:val="000000"/>
          <w:sz w:val="20"/>
        </w:rPr>
        <w:t xml:space="preserve"> </w:t>
      </w:r>
    </w:p>
    <w:p w:rsidR="006A30C7" w:rsidRPr="009E5665" w:rsidRDefault="006A30C7" w:rsidP="006A30C7">
      <w:pPr>
        <w:spacing w:line="200" w:lineRule="atLeast"/>
        <w:jc w:val="center"/>
        <w:rPr>
          <w:rFonts w:ascii="Verdana" w:hAnsi="Verdana"/>
          <w:color w:val="000000"/>
          <w:sz w:val="20"/>
        </w:rPr>
      </w:pPr>
    </w:p>
    <w:p w:rsidR="006A30C7" w:rsidRPr="009E5665" w:rsidRDefault="006A30C7" w:rsidP="006A30C7">
      <w:pPr>
        <w:pStyle w:val="Tekstpodstawowy3"/>
        <w:rPr>
          <w:rFonts w:ascii="Verdana" w:hAnsi="Verdana" w:cs="Calibri"/>
          <w:sz w:val="20"/>
          <w:szCs w:val="20"/>
        </w:rPr>
      </w:pPr>
    </w:p>
    <w:p w:rsidR="006A30C7" w:rsidRPr="009E5665" w:rsidRDefault="006A30C7" w:rsidP="006A30C7">
      <w:pPr>
        <w:spacing w:line="120" w:lineRule="atLeast"/>
        <w:jc w:val="both"/>
        <w:rPr>
          <w:rFonts w:ascii="Verdana" w:hAnsi="Verdana" w:cs="Calibri"/>
          <w:sz w:val="20"/>
        </w:rPr>
      </w:pPr>
      <w:r w:rsidRPr="009E5665">
        <w:rPr>
          <w:rFonts w:ascii="Verdana" w:hAnsi="Verdana" w:cs="Calibri"/>
          <w:sz w:val="20"/>
        </w:rPr>
        <w:t xml:space="preserve">W dniu </w:t>
      </w:r>
      <w:r w:rsidR="00595DCC" w:rsidRPr="009E5665">
        <w:rPr>
          <w:rFonts w:ascii="Verdana" w:hAnsi="Verdana" w:cs="Calibri"/>
          <w:sz w:val="20"/>
        </w:rPr>
        <w:t>……….</w:t>
      </w:r>
      <w:r w:rsidRPr="009E5665">
        <w:rPr>
          <w:rFonts w:ascii="Verdana" w:hAnsi="Verdana" w:cs="Calibri"/>
          <w:sz w:val="20"/>
        </w:rPr>
        <w:t xml:space="preserve"> 201</w:t>
      </w:r>
      <w:r w:rsidR="00242242">
        <w:rPr>
          <w:rFonts w:ascii="Verdana" w:hAnsi="Verdana" w:cs="Calibri"/>
          <w:sz w:val="20"/>
        </w:rPr>
        <w:t>7</w:t>
      </w:r>
      <w:r w:rsidRPr="009E5665">
        <w:rPr>
          <w:rFonts w:ascii="Verdana" w:hAnsi="Verdana" w:cs="Calibri"/>
          <w:sz w:val="20"/>
        </w:rPr>
        <w:t xml:space="preserve"> roku w Malechowie pomiędzy </w:t>
      </w:r>
      <w:r w:rsidRPr="009E5665">
        <w:rPr>
          <w:rFonts w:ascii="Verdana" w:hAnsi="Verdana" w:cs="Calibri"/>
          <w:b/>
          <w:bCs/>
          <w:sz w:val="20"/>
        </w:rPr>
        <w:t>Gminą Malechowo, 76-142 Malechowo 22A, NIP 499 053 04 07</w:t>
      </w:r>
      <w:r w:rsidRPr="009E5665">
        <w:rPr>
          <w:rFonts w:ascii="Verdana" w:hAnsi="Verdana" w:cs="Calibri"/>
          <w:sz w:val="20"/>
        </w:rPr>
        <w:t xml:space="preserve">, zwaną dalej ZAMAWIAJĄCYM, reprezentowaną przez: </w:t>
      </w:r>
    </w:p>
    <w:p w:rsidR="006A30C7" w:rsidRPr="009E5665" w:rsidRDefault="006A30C7" w:rsidP="006A30C7">
      <w:pPr>
        <w:jc w:val="both"/>
        <w:rPr>
          <w:rFonts w:ascii="Verdana" w:hAnsi="Verdana" w:cs="Calibri"/>
          <w:b/>
          <w:bCs/>
          <w:sz w:val="20"/>
        </w:rPr>
      </w:pPr>
      <w:r w:rsidRPr="009E5665">
        <w:rPr>
          <w:rFonts w:ascii="Verdana" w:hAnsi="Verdana" w:cs="Calibri"/>
          <w:b/>
          <w:bCs/>
          <w:sz w:val="20"/>
        </w:rPr>
        <w:t>Radosława Nowakowskiego -Wójta Gminy</w:t>
      </w:r>
    </w:p>
    <w:p w:rsidR="006A30C7" w:rsidRPr="009E5665" w:rsidRDefault="006A30C7" w:rsidP="006A30C7">
      <w:pPr>
        <w:spacing w:before="120"/>
        <w:jc w:val="both"/>
        <w:rPr>
          <w:rFonts w:ascii="Verdana" w:hAnsi="Verdana" w:cs="Calibri"/>
          <w:sz w:val="20"/>
        </w:rPr>
      </w:pPr>
      <w:r w:rsidRPr="009E5665">
        <w:rPr>
          <w:rFonts w:ascii="Verdana" w:hAnsi="Verdana" w:cs="Calibri"/>
          <w:sz w:val="20"/>
        </w:rPr>
        <w:t>a</w:t>
      </w:r>
    </w:p>
    <w:p w:rsidR="00595DCC" w:rsidRPr="009E5665" w:rsidRDefault="00595DCC" w:rsidP="006A30C7">
      <w:pPr>
        <w:spacing w:before="120"/>
        <w:jc w:val="both"/>
        <w:rPr>
          <w:rFonts w:ascii="Verdana" w:hAnsi="Verdana" w:cs="Calibri"/>
          <w:sz w:val="20"/>
        </w:rPr>
      </w:pPr>
      <w:r w:rsidRPr="009E5665">
        <w:rPr>
          <w:rFonts w:ascii="Verdana" w:hAnsi="Verdana" w:cs="Calibri"/>
          <w:sz w:val="20"/>
        </w:rPr>
        <w:t>………………………………………………………………..</w:t>
      </w:r>
    </w:p>
    <w:p w:rsidR="006A30C7" w:rsidRPr="009E5665" w:rsidRDefault="006F4FAC" w:rsidP="006A30C7">
      <w:pPr>
        <w:spacing w:before="120"/>
        <w:jc w:val="both"/>
        <w:rPr>
          <w:rFonts w:ascii="Verdana" w:hAnsi="Verdana" w:cs="Calibri"/>
          <w:sz w:val="20"/>
        </w:rPr>
      </w:pPr>
      <w:r>
        <w:rPr>
          <w:rFonts w:ascii="Verdana" w:hAnsi="Verdana" w:cs="Calibri"/>
          <w:sz w:val="20"/>
        </w:rPr>
        <w:t>zwanym dalej WYKONAWCĄ,</w:t>
      </w:r>
    </w:p>
    <w:p w:rsidR="006A30C7" w:rsidRPr="009E5665" w:rsidRDefault="006A30C7" w:rsidP="006A30C7">
      <w:pPr>
        <w:spacing w:before="120" w:line="120" w:lineRule="atLeast"/>
        <w:jc w:val="both"/>
        <w:rPr>
          <w:rFonts w:ascii="Verdana" w:hAnsi="Verdana" w:cs="Calibri"/>
          <w:sz w:val="20"/>
        </w:rPr>
      </w:pPr>
      <w:r w:rsidRPr="009E5665">
        <w:rPr>
          <w:rFonts w:ascii="Verdana" w:hAnsi="Verdana" w:cs="Calibri"/>
          <w:sz w:val="20"/>
        </w:rPr>
        <w:t xml:space="preserve">została zawarta umowa następującej treści: </w:t>
      </w:r>
    </w:p>
    <w:p w:rsidR="006A30C7" w:rsidRPr="009E5665" w:rsidRDefault="006A30C7" w:rsidP="006A30C7">
      <w:pPr>
        <w:pStyle w:val="Tekstpodstawowy3"/>
        <w:ind w:left="360"/>
        <w:rPr>
          <w:rFonts w:ascii="Verdana" w:hAnsi="Verdana" w:cs="Calibri"/>
          <w:sz w:val="20"/>
          <w:szCs w:val="20"/>
        </w:rPr>
      </w:pPr>
    </w:p>
    <w:p w:rsidR="006A30C7" w:rsidRPr="009E5665" w:rsidRDefault="006A30C7" w:rsidP="006A30C7">
      <w:pPr>
        <w:spacing w:after="60" w:line="120" w:lineRule="atLeast"/>
        <w:jc w:val="center"/>
        <w:rPr>
          <w:rFonts w:ascii="Verdana" w:hAnsi="Verdana" w:cs="Calibri"/>
          <w:b/>
          <w:bCs/>
          <w:sz w:val="20"/>
        </w:rPr>
      </w:pPr>
      <w:r w:rsidRPr="009E5665">
        <w:rPr>
          <w:rFonts w:ascii="Verdana" w:hAnsi="Verdana" w:cs="Calibri"/>
          <w:b/>
          <w:bCs/>
          <w:sz w:val="20"/>
        </w:rPr>
        <w:t>§1</w:t>
      </w:r>
    </w:p>
    <w:p w:rsidR="006A30C7" w:rsidRPr="009E5665" w:rsidRDefault="006A30C7" w:rsidP="006A30C7">
      <w:pPr>
        <w:pStyle w:val="Stopka"/>
        <w:tabs>
          <w:tab w:val="clear" w:pos="4536"/>
          <w:tab w:val="clear" w:pos="9072"/>
        </w:tabs>
        <w:ind w:left="284" w:hanging="284"/>
        <w:jc w:val="both"/>
        <w:rPr>
          <w:rFonts w:ascii="Verdana" w:eastAsia="Lucida Sans Unicode" w:hAnsi="Verdana" w:cs="Tahoma"/>
          <w:b/>
          <w:bCs/>
          <w:sz w:val="20"/>
        </w:rPr>
      </w:pPr>
      <w:r w:rsidRPr="009E5665">
        <w:rPr>
          <w:rFonts w:ascii="Verdana" w:hAnsi="Verdana" w:cs="Calibri"/>
          <w:sz w:val="20"/>
        </w:rPr>
        <w:t xml:space="preserve">1. </w:t>
      </w:r>
      <w:r w:rsidR="00590689">
        <w:rPr>
          <w:rFonts w:ascii="Verdana" w:hAnsi="Verdana" w:cs="Calibri"/>
          <w:sz w:val="20"/>
        </w:rPr>
        <w:t>ZAMAWIĄJACY</w:t>
      </w:r>
      <w:r w:rsidRPr="009E5665">
        <w:rPr>
          <w:rFonts w:ascii="Verdana" w:hAnsi="Verdana" w:cs="Calibri"/>
          <w:sz w:val="20"/>
        </w:rPr>
        <w:t xml:space="preserve"> zleca a </w:t>
      </w:r>
      <w:r w:rsidR="007A3FC9">
        <w:rPr>
          <w:rFonts w:ascii="Verdana" w:hAnsi="Verdana" w:cs="Calibri"/>
          <w:sz w:val="20"/>
        </w:rPr>
        <w:t>WYKONAWCA</w:t>
      </w:r>
      <w:r w:rsidRPr="009E5665">
        <w:rPr>
          <w:rFonts w:ascii="Verdana" w:hAnsi="Verdana" w:cs="Calibri"/>
          <w:sz w:val="20"/>
        </w:rPr>
        <w:t xml:space="preserve"> przyjmuje do wykonania: </w:t>
      </w:r>
      <w:r w:rsidRPr="009E5665">
        <w:rPr>
          <w:rFonts w:ascii="Verdana" w:hAnsi="Verdana"/>
          <w:b/>
          <w:sz w:val="20"/>
        </w:rPr>
        <w:t>„</w:t>
      </w:r>
      <w:r w:rsidR="00595DCC" w:rsidRPr="009E5665">
        <w:rPr>
          <w:rFonts w:ascii="Verdana" w:hAnsi="Verdana"/>
          <w:b/>
          <w:sz w:val="20"/>
        </w:rPr>
        <w:t xml:space="preserve">Przebudowę drogi </w:t>
      </w:r>
      <w:r w:rsidR="00BB408A">
        <w:rPr>
          <w:rFonts w:ascii="Verdana" w:eastAsia="Lucida Sans Unicode" w:hAnsi="Verdana" w:cs="Tahoma"/>
          <w:b/>
          <w:bCs/>
          <w:sz w:val="20"/>
        </w:rPr>
        <w:t>gminnej nr 165009Z Drzeńsko – Zalesie wraz z mostem</w:t>
      </w:r>
      <w:r w:rsidR="00595DCC" w:rsidRPr="009E5665">
        <w:rPr>
          <w:rFonts w:ascii="Verdana" w:hAnsi="Verdana"/>
          <w:b/>
          <w:sz w:val="20"/>
        </w:rPr>
        <w:t>”</w:t>
      </w:r>
      <w:r w:rsidRPr="009E5665">
        <w:rPr>
          <w:rFonts w:ascii="Verdana" w:hAnsi="Verdana"/>
          <w:b/>
          <w:sz w:val="20"/>
        </w:rPr>
        <w:t>.</w:t>
      </w:r>
    </w:p>
    <w:p w:rsidR="006A30C7" w:rsidRPr="009E5665" w:rsidRDefault="006A30C7" w:rsidP="006A30C7">
      <w:pPr>
        <w:pStyle w:val="Stopka"/>
        <w:tabs>
          <w:tab w:val="clear" w:pos="4536"/>
          <w:tab w:val="clear" w:pos="9072"/>
        </w:tabs>
        <w:ind w:left="284" w:hanging="284"/>
        <w:jc w:val="both"/>
        <w:rPr>
          <w:rFonts w:ascii="Verdana" w:hAnsi="Verdana"/>
          <w:bCs/>
          <w:sz w:val="20"/>
        </w:rPr>
      </w:pPr>
      <w:r w:rsidRPr="009E5665">
        <w:rPr>
          <w:rFonts w:ascii="Verdana" w:hAnsi="Verdana"/>
          <w:bCs/>
          <w:sz w:val="20"/>
        </w:rPr>
        <w:t>2. Zakres rzeczowy obejmuje</w:t>
      </w:r>
      <w:r w:rsidR="00595DCC" w:rsidRPr="009E5665">
        <w:rPr>
          <w:rFonts w:ascii="Verdana" w:hAnsi="Verdana"/>
          <w:bCs/>
          <w:sz w:val="20"/>
        </w:rPr>
        <w:t xml:space="preserve"> wykonanie</w:t>
      </w:r>
      <w:r w:rsidRPr="009E5665">
        <w:rPr>
          <w:rFonts w:ascii="Verdana" w:hAnsi="Verdana"/>
          <w:bCs/>
          <w:sz w:val="20"/>
        </w:rPr>
        <w:t>:</w:t>
      </w:r>
    </w:p>
    <w:p w:rsidR="00242242" w:rsidRDefault="00242242" w:rsidP="00242242">
      <w:pPr>
        <w:shd w:val="clear" w:color="auto" w:fill="FFFFFF"/>
        <w:tabs>
          <w:tab w:val="left" w:pos="360"/>
          <w:tab w:val="left" w:pos="710"/>
        </w:tabs>
        <w:jc w:val="both"/>
        <w:rPr>
          <w:rFonts w:ascii="Verdana" w:hAnsi="Verdana" w:cs="Arial"/>
          <w:spacing w:val="-9"/>
          <w:sz w:val="20"/>
        </w:rPr>
      </w:pPr>
      <w:r>
        <w:rPr>
          <w:rFonts w:ascii="Verdana" w:hAnsi="Verdana" w:cs="Arial"/>
          <w:spacing w:val="-9"/>
          <w:sz w:val="20"/>
        </w:rPr>
        <w:tab/>
        <w:t xml:space="preserve">a) przebudowy drogi w działkach </w:t>
      </w:r>
      <w:r w:rsidR="00BB408A">
        <w:rPr>
          <w:rFonts w:ascii="Verdana" w:hAnsi="Verdana" w:cs="Arial"/>
          <w:spacing w:val="-9"/>
          <w:sz w:val="20"/>
        </w:rPr>
        <w:t>55/1; 184; 170/1</w:t>
      </w:r>
      <w:r>
        <w:rPr>
          <w:rFonts w:ascii="Verdana" w:hAnsi="Verdana" w:cs="Arial"/>
          <w:spacing w:val="-9"/>
          <w:sz w:val="20"/>
        </w:rPr>
        <w:t xml:space="preserve"> położonych w obrębie </w:t>
      </w:r>
      <w:r w:rsidR="00BB408A">
        <w:rPr>
          <w:rFonts w:ascii="Verdana" w:hAnsi="Verdana" w:cs="Arial"/>
          <w:spacing w:val="-9"/>
          <w:sz w:val="20"/>
        </w:rPr>
        <w:t>Drzeńsko</w:t>
      </w:r>
      <w:r>
        <w:rPr>
          <w:rFonts w:ascii="Verdana" w:hAnsi="Verdana" w:cs="Arial"/>
          <w:spacing w:val="-9"/>
          <w:sz w:val="20"/>
        </w:rPr>
        <w:t>,</w:t>
      </w:r>
      <w:r w:rsidR="00487D4E">
        <w:rPr>
          <w:rFonts w:ascii="Verdana" w:hAnsi="Verdana" w:cs="Arial"/>
          <w:spacing w:val="-9"/>
          <w:sz w:val="20"/>
        </w:rPr>
        <w:t xml:space="preserve"> wraz oznakowaniem pionowym,</w:t>
      </w:r>
    </w:p>
    <w:p w:rsidR="00487D4E" w:rsidRPr="009E5665" w:rsidRDefault="00242242" w:rsidP="00242242">
      <w:pPr>
        <w:shd w:val="clear" w:color="auto" w:fill="FFFFFF"/>
        <w:tabs>
          <w:tab w:val="left" w:pos="360"/>
          <w:tab w:val="left" w:pos="710"/>
        </w:tabs>
        <w:jc w:val="both"/>
        <w:rPr>
          <w:rFonts w:ascii="Verdana" w:hAnsi="Verdana" w:cs="Arial"/>
          <w:spacing w:val="-9"/>
          <w:sz w:val="20"/>
        </w:rPr>
      </w:pPr>
      <w:r>
        <w:rPr>
          <w:rFonts w:ascii="Verdana" w:hAnsi="Verdana" w:cs="Arial"/>
          <w:spacing w:val="-9"/>
          <w:sz w:val="20"/>
        </w:rPr>
        <w:tab/>
        <w:t xml:space="preserve">b) </w:t>
      </w:r>
      <w:r w:rsidR="00BB408A">
        <w:rPr>
          <w:rFonts w:ascii="Verdana" w:hAnsi="Verdana" w:cs="Arial"/>
          <w:spacing w:val="-9"/>
          <w:sz w:val="20"/>
        </w:rPr>
        <w:t>remont mostu</w:t>
      </w:r>
      <w:r>
        <w:rPr>
          <w:rFonts w:ascii="Verdana" w:hAnsi="Verdana" w:cs="Arial"/>
          <w:spacing w:val="-9"/>
          <w:sz w:val="20"/>
        </w:rPr>
        <w:t>,</w:t>
      </w:r>
    </w:p>
    <w:p w:rsidR="00595DCC" w:rsidRPr="009E5665" w:rsidRDefault="006F4FAC" w:rsidP="009E5665">
      <w:pPr>
        <w:shd w:val="clear" w:color="auto" w:fill="FFFFFF"/>
        <w:tabs>
          <w:tab w:val="left" w:pos="360"/>
          <w:tab w:val="left" w:pos="710"/>
        </w:tabs>
        <w:ind w:left="300"/>
        <w:jc w:val="both"/>
        <w:rPr>
          <w:rFonts w:ascii="Verdana" w:hAnsi="Verdana" w:cs="Arial"/>
          <w:spacing w:val="-9"/>
          <w:sz w:val="20"/>
        </w:rPr>
      </w:pPr>
      <w:r>
        <w:rPr>
          <w:rFonts w:ascii="Verdana" w:hAnsi="Verdana" w:cs="Arial"/>
          <w:spacing w:val="-9"/>
          <w:sz w:val="20"/>
        </w:rPr>
        <w:t>c</w:t>
      </w:r>
      <w:r w:rsidR="00595DCC" w:rsidRPr="009E5665">
        <w:rPr>
          <w:rFonts w:ascii="Verdana" w:hAnsi="Verdana" w:cs="Arial"/>
          <w:spacing w:val="-9"/>
          <w:sz w:val="20"/>
        </w:rPr>
        <w:t>) przestrzeganie og</w:t>
      </w:r>
      <w:r w:rsidR="00595DCC" w:rsidRPr="009E5665">
        <w:rPr>
          <w:rFonts w:ascii="Verdana" w:hAnsi="Verdana"/>
          <w:spacing w:val="-9"/>
          <w:sz w:val="20"/>
        </w:rPr>
        <w:t>ó</w:t>
      </w:r>
      <w:r w:rsidR="00595DCC" w:rsidRPr="009E5665">
        <w:rPr>
          <w:rFonts w:ascii="Verdana" w:hAnsi="Verdana" w:cs="Arial"/>
          <w:spacing w:val="-9"/>
          <w:sz w:val="20"/>
        </w:rPr>
        <w:t>lnych wymaga</w:t>
      </w:r>
      <w:r w:rsidR="00595DCC" w:rsidRPr="009E5665">
        <w:rPr>
          <w:rFonts w:ascii="Verdana" w:hAnsi="Verdana"/>
          <w:spacing w:val="-9"/>
          <w:sz w:val="20"/>
        </w:rPr>
        <w:t>ń</w:t>
      </w:r>
      <w:r w:rsidR="00595DCC" w:rsidRPr="009E5665">
        <w:rPr>
          <w:rFonts w:ascii="Verdana" w:hAnsi="Verdana" w:cs="Arial"/>
          <w:spacing w:val="-9"/>
          <w:sz w:val="20"/>
        </w:rPr>
        <w:t xml:space="preserve"> dotycz</w:t>
      </w:r>
      <w:r w:rsidR="00595DCC" w:rsidRPr="009E5665">
        <w:rPr>
          <w:rFonts w:ascii="Verdana" w:hAnsi="Verdana"/>
          <w:spacing w:val="-9"/>
          <w:sz w:val="20"/>
        </w:rPr>
        <w:t>ą</w:t>
      </w:r>
      <w:r w:rsidR="00595DCC" w:rsidRPr="009E5665">
        <w:rPr>
          <w:rFonts w:ascii="Verdana" w:hAnsi="Verdana" w:cs="Arial"/>
          <w:spacing w:val="-9"/>
          <w:sz w:val="20"/>
        </w:rPr>
        <w:t>cych rob</w:t>
      </w:r>
      <w:r w:rsidR="00595DCC" w:rsidRPr="009E5665">
        <w:rPr>
          <w:rFonts w:ascii="Verdana" w:hAnsi="Verdana"/>
          <w:spacing w:val="-9"/>
          <w:sz w:val="20"/>
        </w:rPr>
        <w:t>ó</w:t>
      </w:r>
      <w:r w:rsidR="00595DCC" w:rsidRPr="009E5665">
        <w:rPr>
          <w:rFonts w:ascii="Verdana" w:hAnsi="Verdana" w:cs="Arial"/>
          <w:spacing w:val="-9"/>
          <w:sz w:val="20"/>
        </w:rPr>
        <w:t>t w zakresie okre</w:t>
      </w:r>
      <w:r w:rsidR="00595DCC" w:rsidRPr="009E5665">
        <w:rPr>
          <w:rFonts w:ascii="Verdana" w:hAnsi="Verdana"/>
          <w:spacing w:val="-9"/>
          <w:sz w:val="20"/>
        </w:rPr>
        <w:t>ś</w:t>
      </w:r>
      <w:r w:rsidR="00595DCC" w:rsidRPr="009E5665">
        <w:rPr>
          <w:rFonts w:ascii="Verdana" w:hAnsi="Verdana" w:cs="Arial"/>
          <w:spacing w:val="-9"/>
          <w:sz w:val="20"/>
        </w:rPr>
        <w:t xml:space="preserve">lonym w  </w:t>
      </w:r>
      <w:r w:rsidR="00746509" w:rsidRPr="009E5665">
        <w:rPr>
          <w:rFonts w:ascii="Verdana" w:hAnsi="Verdana" w:cs="Arial"/>
          <w:spacing w:val="-9"/>
          <w:sz w:val="20"/>
        </w:rPr>
        <w:t>STWiOR</w:t>
      </w:r>
      <w:r w:rsidR="00595DCC" w:rsidRPr="009E5665">
        <w:rPr>
          <w:rFonts w:ascii="Verdana" w:hAnsi="Verdana" w:cs="Arial"/>
          <w:sz w:val="20"/>
        </w:rPr>
        <w:t>,</w:t>
      </w:r>
    </w:p>
    <w:p w:rsidR="00595DCC" w:rsidRPr="009E5665" w:rsidRDefault="006F4FAC" w:rsidP="009E5665">
      <w:pPr>
        <w:shd w:val="clear" w:color="auto" w:fill="FFFFFF"/>
        <w:tabs>
          <w:tab w:val="left" w:pos="360"/>
          <w:tab w:val="left" w:pos="710"/>
        </w:tabs>
        <w:ind w:left="300"/>
        <w:jc w:val="both"/>
        <w:rPr>
          <w:rFonts w:ascii="Verdana" w:hAnsi="Verdana" w:cs="Arial"/>
          <w:spacing w:val="-8"/>
          <w:sz w:val="20"/>
        </w:rPr>
      </w:pPr>
      <w:r>
        <w:rPr>
          <w:rFonts w:ascii="Verdana" w:hAnsi="Verdana" w:cs="Arial"/>
          <w:spacing w:val="-9"/>
          <w:sz w:val="20"/>
        </w:rPr>
        <w:t>d</w:t>
      </w:r>
      <w:r w:rsidR="00595DCC" w:rsidRPr="009E5665">
        <w:rPr>
          <w:rFonts w:ascii="Verdana" w:hAnsi="Verdana" w:cs="Arial"/>
          <w:spacing w:val="-9"/>
          <w:sz w:val="20"/>
        </w:rPr>
        <w:t xml:space="preserve">) wykonanie przedmiotu umowy </w:t>
      </w:r>
      <w:r w:rsidR="00D656EF">
        <w:rPr>
          <w:rFonts w:ascii="Verdana" w:hAnsi="Verdana" w:cs="Arial"/>
          <w:spacing w:val="-9"/>
          <w:sz w:val="20"/>
        </w:rPr>
        <w:t>zgodnie z</w:t>
      </w:r>
      <w:r w:rsidR="00595DCC" w:rsidRPr="009E5665">
        <w:rPr>
          <w:rFonts w:ascii="Verdana" w:hAnsi="Verdana" w:cs="Arial"/>
          <w:spacing w:val="-9"/>
          <w:sz w:val="20"/>
        </w:rPr>
        <w:t xml:space="preserve"> dokumentacj</w:t>
      </w:r>
      <w:r w:rsidR="00D656EF">
        <w:rPr>
          <w:rFonts w:ascii="Verdana" w:hAnsi="Verdana"/>
          <w:spacing w:val="-9"/>
          <w:sz w:val="20"/>
        </w:rPr>
        <w:t>ą</w:t>
      </w:r>
      <w:r w:rsidR="00595DCC" w:rsidRPr="009E5665">
        <w:rPr>
          <w:rFonts w:ascii="Verdana" w:hAnsi="Verdana" w:cs="Arial"/>
          <w:spacing w:val="-9"/>
          <w:sz w:val="20"/>
        </w:rPr>
        <w:t xml:space="preserve"> projektow</w:t>
      </w:r>
      <w:r w:rsidR="00595DCC" w:rsidRPr="009E5665">
        <w:rPr>
          <w:rFonts w:ascii="Verdana" w:hAnsi="Verdana"/>
          <w:spacing w:val="-9"/>
          <w:sz w:val="20"/>
        </w:rPr>
        <w:t>ą, specyfikacjami technicznymi, obowiązującymi warunkami technicznymi, normami oraz zaleceniami Inspektora Nadzoru Inwestorskiego,</w:t>
      </w:r>
    </w:p>
    <w:p w:rsidR="00595DCC" w:rsidRPr="009E5665" w:rsidRDefault="006F4FAC" w:rsidP="009E5665">
      <w:pPr>
        <w:shd w:val="clear" w:color="auto" w:fill="FFFFFF"/>
        <w:tabs>
          <w:tab w:val="left" w:pos="360"/>
          <w:tab w:val="left" w:pos="710"/>
        </w:tabs>
        <w:ind w:left="300"/>
        <w:jc w:val="both"/>
        <w:rPr>
          <w:rFonts w:ascii="Verdana" w:hAnsi="Verdana" w:cs="Arial"/>
          <w:spacing w:val="-10"/>
          <w:sz w:val="20"/>
        </w:rPr>
      </w:pPr>
      <w:r>
        <w:rPr>
          <w:rFonts w:ascii="Verdana" w:hAnsi="Verdana" w:cs="Arial"/>
          <w:spacing w:val="-8"/>
          <w:sz w:val="20"/>
        </w:rPr>
        <w:t>e</w:t>
      </w:r>
      <w:r w:rsidR="00595DCC" w:rsidRPr="009E5665">
        <w:rPr>
          <w:rFonts w:ascii="Verdana" w:hAnsi="Verdana" w:cs="Arial"/>
          <w:spacing w:val="-8"/>
          <w:sz w:val="20"/>
        </w:rPr>
        <w:t>) kontrola jako</w:t>
      </w:r>
      <w:r w:rsidR="00595DCC" w:rsidRPr="009E5665">
        <w:rPr>
          <w:rFonts w:ascii="Verdana" w:hAnsi="Verdana"/>
          <w:spacing w:val="-8"/>
          <w:sz w:val="20"/>
        </w:rPr>
        <w:t>ś</w:t>
      </w:r>
      <w:r w:rsidR="00595DCC" w:rsidRPr="009E5665">
        <w:rPr>
          <w:rFonts w:ascii="Verdana" w:hAnsi="Verdana" w:cs="Arial"/>
          <w:spacing w:val="-8"/>
          <w:sz w:val="20"/>
        </w:rPr>
        <w:t>ci materia</w:t>
      </w:r>
      <w:r w:rsidR="00595DCC" w:rsidRPr="009E5665">
        <w:rPr>
          <w:rFonts w:ascii="Verdana" w:hAnsi="Verdana"/>
          <w:spacing w:val="-8"/>
          <w:sz w:val="20"/>
        </w:rPr>
        <w:t>łó</w:t>
      </w:r>
      <w:r w:rsidR="00595DCC" w:rsidRPr="009E5665">
        <w:rPr>
          <w:rFonts w:ascii="Verdana" w:hAnsi="Verdana" w:cs="Arial"/>
          <w:spacing w:val="-8"/>
          <w:sz w:val="20"/>
        </w:rPr>
        <w:t>w i rob</w:t>
      </w:r>
      <w:r w:rsidR="00595DCC" w:rsidRPr="009E5665">
        <w:rPr>
          <w:rFonts w:ascii="Verdana" w:hAnsi="Verdana"/>
          <w:spacing w:val="-8"/>
          <w:sz w:val="20"/>
        </w:rPr>
        <w:t>ó</w:t>
      </w:r>
      <w:r w:rsidR="00595DCC" w:rsidRPr="009E5665">
        <w:rPr>
          <w:rFonts w:ascii="Verdana" w:hAnsi="Verdana" w:cs="Arial"/>
          <w:spacing w:val="-8"/>
          <w:sz w:val="20"/>
        </w:rPr>
        <w:t>t,</w:t>
      </w:r>
    </w:p>
    <w:p w:rsidR="00595DCC" w:rsidRPr="009E5665" w:rsidRDefault="006F4FAC" w:rsidP="009E5665">
      <w:pPr>
        <w:shd w:val="clear" w:color="auto" w:fill="FFFFFF"/>
        <w:tabs>
          <w:tab w:val="left" w:pos="360"/>
          <w:tab w:val="left" w:pos="710"/>
        </w:tabs>
        <w:ind w:left="300"/>
        <w:jc w:val="both"/>
        <w:rPr>
          <w:rFonts w:ascii="Verdana" w:hAnsi="Verdana" w:cs="Arial"/>
          <w:spacing w:val="-11"/>
          <w:sz w:val="20"/>
        </w:rPr>
      </w:pPr>
      <w:r>
        <w:rPr>
          <w:rFonts w:ascii="Verdana" w:hAnsi="Verdana" w:cs="Arial"/>
          <w:spacing w:val="-10"/>
          <w:sz w:val="20"/>
        </w:rPr>
        <w:t>f</w:t>
      </w:r>
      <w:r w:rsidR="00595DCC" w:rsidRPr="009E5665">
        <w:rPr>
          <w:rFonts w:ascii="Verdana" w:hAnsi="Verdana" w:cs="Arial"/>
          <w:spacing w:val="-10"/>
          <w:sz w:val="20"/>
        </w:rPr>
        <w:t>) realizacja zalece</w:t>
      </w:r>
      <w:r w:rsidR="00595DCC" w:rsidRPr="009E5665">
        <w:rPr>
          <w:rFonts w:ascii="Verdana" w:hAnsi="Verdana"/>
          <w:spacing w:val="-10"/>
          <w:sz w:val="20"/>
        </w:rPr>
        <w:t>ń</w:t>
      </w:r>
      <w:r w:rsidR="00595DCC" w:rsidRPr="009E5665">
        <w:rPr>
          <w:rFonts w:ascii="Verdana" w:hAnsi="Verdana" w:cs="Arial"/>
          <w:spacing w:val="-10"/>
          <w:sz w:val="20"/>
        </w:rPr>
        <w:t xml:space="preserve"> wpisanych do dziennika budowy,</w:t>
      </w:r>
    </w:p>
    <w:p w:rsidR="00595DCC" w:rsidRPr="009E5665" w:rsidRDefault="006F4FAC" w:rsidP="009E5665">
      <w:pPr>
        <w:shd w:val="clear" w:color="auto" w:fill="FFFFFF"/>
        <w:tabs>
          <w:tab w:val="left" w:pos="360"/>
          <w:tab w:val="left" w:pos="710"/>
        </w:tabs>
        <w:ind w:left="300"/>
        <w:jc w:val="both"/>
        <w:rPr>
          <w:rFonts w:ascii="Verdana" w:hAnsi="Verdana" w:cs="Arial"/>
          <w:spacing w:val="-8"/>
          <w:sz w:val="20"/>
        </w:rPr>
      </w:pPr>
      <w:r>
        <w:rPr>
          <w:rFonts w:ascii="Verdana" w:hAnsi="Verdana" w:cs="Arial"/>
          <w:spacing w:val="-11"/>
          <w:sz w:val="20"/>
        </w:rPr>
        <w:t>g</w:t>
      </w:r>
      <w:r w:rsidR="00595DCC" w:rsidRPr="009E5665">
        <w:rPr>
          <w:rFonts w:ascii="Verdana" w:hAnsi="Verdana" w:cs="Arial"/>
          <w:spacing w:val="-11"/>
          <w:sz w:val="20"/>
        </w:rPr>
        <w:t>) skompletowanie i przedstawienie Zamawiaj</w:t>
      </w:r>
      <w:r w:rsidR="00595DCC" w:rsidRPr="009E5665">
        <w:rPr>
          <w:rFonts w:ascii="Verdana" w:hAnsi="Verdana"/>
          <w:spacing w:val="-11"/>
          <w:sz w:val="20"/>
        </w:rPr>
        <w:t>ą</w:t>
      </w:r>
      <w:r w:rsidR="00595DCC" w:rsidRPr="009E5665">
        <w:rPr>
          <w:rFonts w:ascii="Verdana" w:hAnsi="Verdana" w:cs="Arial"/>
          <w:spacing w:val="-11"/>
          <w:sz w:val="20"/>
        </w:rPr>
        <w:t>cemu dokument</w:t>
      </w:r>
      <w:r w:rsidR="00595DCC" w:rsidRPr="009E5665">
        <w:rPr>
          <w:rFonts w:ascii="Verdana" w:hAnsi="Verdana"/>
          <w:spacing w:val="-11"/>
          <w:sz w:val="20"/>
        </w:rPr>
        <w:t>ó</w:t>
      </w:r>
      <w:r w:rsidR="00595DCC" w:rsidRPr="009E5665">
        <w:rPr>
          <w:rFonts w:ascii="Verdana" w:hAnsi="Verdana" w:cs="Arial"/>
          <w:spacing w:val="-11"/>
          <w:sz w:val="20"/>
        </w:rPr>
        <w:t>w pozwalaj</w:t>
      </w:r>
      <w:r w:rsidR="00595DCC" w:rsidRPr="009E5665">
        <w:rPr>
          <w:rFonts w:ascii="Verdana" w:hAnsi="Verdana"/>
          <w:spacing w:val="-11"/>
          <w:sz w:val="20"/>
        </w:rPr>
        <w:t>ą</w:t>
      </w:r>
      <w:r w:rsidR="00595DCC" w:rsidRPr="009E5665">
        <w:rPr>
          <w:rFonts w:ascii="Verdana" w:hAnsi="Verdana" w:cs="Arial"/>
          <w:spacing w:val="-11"/>
          <w:sz w:val="20"/>
        </w:rPr>
        <w:t>cych na ocen</w:t>
      </w:r>
      <w:r w:rsidR="00595DCC" w:rsidRPr="009E5665">
        <w:rPr>
          <w:rFonts w:ascii="Verdana" w:hAnsi="Verdana"/>
          <w:spacing w:val="-11"/>
          <w:sz w:val="20"/>
        </w:rPr>
        <w:t xml:space="preserve">ę </w:t>
      </w:r>
      <w:r w:rsidR="00595DCC" w:rsidRPr="009E5665">
        <w:rPr>
          <w:rFonts w:ascii="Verdana" w:hAnsi="Verdana" w:cs="Arial"/>
          <w:spacing w:val="-9"/>
          <w:sz w:val="20"/>
        </w:rPr>
        <w:t>prawid</w:t>
      </w:r>
      <w:r w:rsidR="00595DCC" w:rsidRPr="009E5665">
        <w:rPr>
          <w:rFonts w:ascii="Verdana" w:hAnsi="Verdana"/>
          <w:spacing w:val="-9"/>
          <w:sz w:val="20"/>
        </w:rPr>
        <w:t>ł</w:t>
      </w:r>
      <w:r w:rsidR="00595DCC" w:rsidRPr="009E5665">
        <w:rPr>
          <w:rFonts w:ascii="Verdana" w:hAnsi="Verdana" w:cs="Arial"/>
          <w:spacing w:val="-9"/>
          <w:sz w:val="20"/>
        </w:rPr>
        <w:t>owego wykonania przedmiotu odbioru cz</w:t>
      </w:r>
      <w:r w:rsidR="00595DCC" w:rsidRPr="009E5665">
        <w:rPr>
          <w:rFonts w:ascii="Verdana" w:hAnsi="Verdana"/>
          <w:spacing w:val="-9"/>
          <w:sz w:val="20"/>
        </w:rPr>
        <w:t>ęś</w:t>
      </w:r>
      <w:r w:rsidR="00595DCC" w:rsidRPr="009E5665">
        <w:rPr>
          <w:rFonts w:ascii="Verdana" w:hAnsi="Verdana" w:cs="Arial"/>
          <w:spacing w:val="-9"/>
          <w:sz w:val="20"/>
        </w:rPr>
        <w:t>ciowego i odbioru ostatecznego rob</w:t>
      </w:r>
      <w:r w:rsidR="00595DCC" w:rsidRPr="009E5665">
        <w:rPr>
          <w:rFonts w:ascii="Verdana" w:hAnsi="Verdana"/>
          <w:spacing w:val="-9"/>
          <w:sz w:val="20"/>
        </w:rPr>
        <w:t>ó</w:t>
      </w:r>
      <w:r w:rsidR="00595DCC" w:rsidRPr="009E5665">
        <w:rPr>
          <w:rFonts w:ascii="Verdana" w:hAnsi="Verdana" w:cs="Arial"/>
          <w:spacing w:val="-9"/>
          <w:sz w:val="20"/>
        </w:rPr>
        <w:t>t.</w:t>
      </w:r>
    </w:p>
    <w:p w:rsidR="00595DCC" w:rsidRPr="009E5665" w:rsidRDefault="006F4FAC" w:rsidP="009E5665">
      <w:pPr>
        <w:shd w:val="clear" w:color="auto" w:fill="FFFFFF"/>
        <w:tabs>
          <w:tab w:val="left" w:pos="360"/>
          <w:tab w:val="left" w:pos="710"/>
        </w:tabs>
        <w:ind w:left="300"/>
        <w:jc w:val="both"/>
        <w:rPr>
          <w:rFonts w:ascii="Verdana" w:hAnsi="Verdana" w:cs="Arial"/>
          <w:spacing w:val="-10"/>
          <w:sz w:val="20"/>
        </w:rPr>
      </w:pPr>
      <w:r>
        <w:rPr>
          <w:rFonts w:ascii="Verdana" w:hAnsi="Verdana" w:cs="Arial"/>
          <w:spacing w:val="-8"/>
          <w:sz w:val="20"/>
        </w:rPr>
        <w:t>h</w:t>
      </w:r>
      <w:r w:rsidR="00595DCC" w:rsidRPr="009E5665">
        <w:rPr>
          <w:rFonts w:ascii="Verdana" w:hAnsi="Verdana" w:cs="Arial"/>
          <w:spacing w:val="-8"/>
          <w:sz w:val="20"/>
        </w:rPr>
        <w:t xml:space="preserve">) utrzymanie </w:t>
      </w:r>
      <w:r w:rsidR="00595DCC" w:rsidRPr="009E5665">
        <w:rPr>
          <w:rFonts w:ascii="Verdana" w:hAnsi="Verdana"/>
          <w:spacing w:val="-8"/>
          <w:sz w:val="20"/>
        </w:rPr>
        <w:t>ł</w:t>
      </w:r>
      <w:r w:rsidR="00595DCC" w:rsidRPr="009E5665">
        <w:rPr>
          <w:rFonts w:ascii="Verdana" w:hAnsi="Verdana" w:cs="Arial"/>
          <w:spacing w:val="-8"/>
          <w:sz w:val="20"/>
        </w:rPr>
        <w:t>adu i porz</w:t>
      </w:r>
      <w:r w:rsidR="00595DCC" w:rsidRPr="009E5665">
        <w:rPr>
          <w:rFonts w:ascii="Verdana" w:hAnsi="Verdana"/>
          <w:spacing w:val="-8"/>
          <w:sz w:val="20"/>
        </w:rPr>
        <w:t>ą</w:t>
      </w:r>
      <w:r w:rsidR="00595DCC" w:rsidRPr="009E5665">
        <w:rPr>
          <w:rFonts w:ascii="Verdana" w:hAnsi="Verdana" w:cs="Arial"/>
          <w:spacing w:val="-8"/>
          <w:sz w:val="20"/>
        </w:rPr>
        <w:t>dku na terenie budowy, a po zako</w:t>
      </w:r>
      <w:r w:rsidR="00595DCC" w:rsidRPr="009E5665">
        <w:rPr>
          <w:rFonts w:ascii="Verdana" w:hAnsi="Verdana"/>
          <w:spacing w:val="-8"/>
          <w:sz w:val="20"/>
        </w:rPr>
        <w:t>ń</w:t>
      </w:r>
      <w:r w:rsidR="00595DCC" w:rsidRPr="009E5665">
        <w:rPr>
          <w:rFonts w:ascii="Verdana" w:hAnsi="Verdana" w:cs="Arial"/>
          <w:spacing w:val="-8"/>
          <w:sz w:val="20"/>
        </w:rPr>
        <w:t>czeniu rob</w:t>
      </w:r>
      <w:r w:rsidR="00595DCC" w:rsidRPr="009E5665">
        <w:rPr>
          <w:rFonts w:ascii="Verdana" w:hAnsi="Verdana"/>
          <w:spacing w:val="-8"/>
          <w:sz w:val="20"/>
        </w:rPr>
        <w:t>ó</w:t>
      </w:r>
      <w:r w:rsidR="00595DCC" w:rsidRPr="009E5665">
        <w:rPr>
          <w:rFonts w:ascii="Verdana" w:hAnsi="Verdana" w:cs="Arial"/>
          <w:spacing w:val="-8"/>
          <w:sz w:val="20"/>
        </w:rPr>
        <w:t>t usuni</w:t>
      </w:r>
      <w:r w:rsidR="00595DCC" w:rsidRPr="009E5665">
        <w:rPr>
          <w:rFonts w:ascii="Verdana" w:hAnsi="Verdana"/>
          <w:spacing w:val="-8"/>
          <w:sz w:val="20"/>
        </w:rPr>
        <w:t>ę</w:t>
      </w:r>
      <w:r w:rsidR="00595DCC" w:rsidRPr="009E5665">
        <w:rPr>
          <w:rFonts w:ascii="Verdana" w:hAnsi="Verdana" w:cs="Arial"/>
          <w:spacing w:val="-8"/>
          <w:sz w:val="20"/>
        </w:rPr>
        <w:t xml:space="preserve">cie poza </w:t>
      </w:r>
      <w:r w:rsidR="00595DCC" w:rsidRPr="009E5665">
        <w:rPr>
          <w:rFonts w:ascii="Verdana" w:hAnsi="Verdana" w:cs="Arial"/>
          <w:spacing w:val="-10"/>
          <w:sz w:val="20"/>
        </w:rPr>
        <w:t>teren budowy wszelkich urz</w:t>
      </w:r>
      <w:r w:rsidR="00595DCC" w:rsidRPr="009E5665">
        <w:rPr>
          <w:rFonts w:ascii="Verdana" w:hAnsi="Verdana"/>
          <w:spacing w:val="-10"/>
          <w:sz w:val="20"/>
        </w:rPr>
        <w:t>ą</w:t>
      </w:r>
      <w:r w:rsidR="00595DCC" w:rsidRPr="009E5665">
        <w:rPr>
          <w:rFonts w:ascii="Verdana" w:hAnsi="Verdana" w:cs="Arial"/>
          <w:spacing w:val="-10"/>
          <w:sz w:val="20"/>
        </w:rPr>
        <w:t>dze</w:t>
      </w:r>
      <w:r w:rsidR="00595DCC" w:rsidRPr="009E5665">
        <w:rPr>
          <w:rFonts w:ascii="Verdana" w:hAnsi="Verdana"/>
          <w:spacing w:val="-10"/>
          <w:sz w:val="20"/>
        </w:rPr>
        <w:t>ń</w:t>
      </w:r>
      <w:r w:rsidR="00595DCC" w:rsidRPr="009E5665">
        <w:rPr>
          <w:rFonts w:ascii="Verdana" w:hAnsi="Verdana" w:cs="Arial"/>
          <w:spacing w:val="-10"/>
          <w:sz w:val="20"/>
        </w:rPr>
        <w:t xml:space="preserve"> tymczasowego zaplecza, oraz pozostawienie ca</w:t>
      </w:r>
      <w:r w:rsidR="00595DCC" w:rsidRPr="009E5665">
        <w:rPr>
          <w:rFonts w:ascii="Verdana" w:hAnsi="Verdana"/>
          <w:spacing w:val="-10"/>
          <w:sz w:val="20"/>
        </w:rPr>
        <w:t>ł</w:t>
      </w:r>
      <w:r w:rsidR="00595DCC" w:rsidRPr="009E5665">
        <w:rPr>
          <w:rFonts w:ascii="Verdana" w:hAnsi="Verdana" w:cs="Arial"/>
          <w:spacing w:val="-10"/>
          <w:sz w:val="20"/>
        </w:rPr>
        <w:t xml:space="preserve">ego </w:t>
      </w:r>
      <w:r w:rsidR="00595DCC" w:rsidRPr="009E5665">
        <w:rPr>
          <w:rFonts w:ascii="Verdana" w:hAnsi="Verdana" w:cs="Arial"/>
          <w:sz w:val="20"/>
        </w:rPr>
        <w:t>terenu budowy i rob</w:t>
      </w:r>
      <w:r w:rsidR="00595DCC" w:rsidRPr="009E5665">
        <w:rPr>
          <w:rFonts w:ascii="Verdana" w:hAnsi="Verdana"/>
          <w:sz w:val="20"/>
        </w:rPr>
        <w:t>ó</w:t>
      </w:r>
      <w:r w:rsidR="00595DCC" w:rsidRPr="009E5665">
        <w:rPr>
          <w:rFonts w:ascii="Verdana" w:hAnsi="Verdana" w:cs="Arial"/>
          <w:sz w:val="20"/>
        </w:rPr>
        <w:t>t czystego i nadaj</w:t>
      </w:r>
      <w:r w:rsidR="00595DCC" w:rsidRPr="009E5665">
        <w:rPr>
          <w:rFonts w:ascii="Verdana" w:hAnsi="Verdana"/>
          <w:sz w:val="20"/>
        </w:rPr>
        <w:t>ą</w:t>
      </w:r>
      <w:r w:rsidR="00595DCC" w:rsidRPr="009E5665">
        <w:rPr>
          <w:rFonts w:ascii="Verdana" w:hAnsi="Verdana" w:cs="Arial"/>
          <w:sz w:val="20"/>
        </w:rPr>
        <w:t>cego si</w:t>
      </w:r>
      <w:r w:rsidR="00595DCC" w:rsidRPr="009E5665">
        <w:rPr>
          <w:rFonts w:ascii="Verdana" w:hAnsi="Verdana"/>
          <w:sz w:val="20"/>
        </w:rPr>
        <w:t>ę</w:t>
      </w:r>
      <w:r w:rsidR="00595DCC" w:rsidRPr="009E5665">
        <w:rPr>
          <w:rFonts w:ascii="Verdana" w:hAnsi="Verdana" w:cs="Arial"/>
          <w:sz w:val="20"/>
        </w:rPr>
        <w:t xml:space="preserve"> do u</w:t>
      </w:r>
      <w:r w:rsidR="00595DCC" w:rsidRPr="009E5665">
        <w:rPr>
          <w:rFonts w:ascii="Verdana" w:hAnsi="Verdana"/>
          <w:sz w:val="20"/>
        </w:rPr>
        <w:t>ż</w:t>
      </w:r>
      <w:r w:rsidR="00595DCC" w:rsidRPr="009E5665">
        <w:rPr>
          <w:rFonts w:ascii="Verdana" w:hAnsi="Verdana" w:cs="Arial"/>
          <w:sz w:val="20"/>
        </w:rPr>
        <w:t>ytkowania,</w:t>
      </w:r>
    </w:p>
    <w:p w:rsidR="00595DCC" w:rsidRPr="009E5665" w:rsidRDefault="006F4FAC" w:rsidP="009E5665">
      <w:pPr>
        <w:shd w:val="clear" w:color="auto" w:fill="FFFFFF"/>
        <w:tabs>
          <w:tab w:val="left" w:pos="360"/>
          <w:tab w:val="left" w:pos="710"/>
        </w:tabs>
        <w:ind w:left="300"/>
        <w:jc w:val="both"/>
        <w:rPr>
          <w:rFonts w:ascii="Verdana" w:hAnsi="Verdana" w:cs="Arial"/>
          <w:spacing w:val="-8"/>
          <w:sz w:val="20"/>
        </w:rPr>
      </w:pPr>
      <w:r>
        <w:rPr>
          <w:rFonts w:ascii="Verdana" w:hAnsi="Verdana" w:cs="Arial"/>
          <w:spacing w:val="-10"/>
          <w:sz w:val="20"/>
        </w:rPr>
        <w:t>i</w:t>
      </w:r>
      <w:r w:rsidR="00595DCC" w:rsidRPr="009E5665">
        <w:rPr>
          <w:rFonts w:ascii="Verdana" w:hAnsi="Verdana" w:cs="Arial"/>
          <w:spacing w:val="-10"/>
          <w:sz w:val="20"/>
        </w:rPr>
        <w:t>) informowanie Zamawiaj</w:t>
      </w:r>
      <w:r w:rsidR="00595DCC" w:rsidRPr="009E5665">
        <w:rPr>
          <w:rFonts w:ascii="Verdana" w:hAnsi="Verdana"/>
          <w:spacing w:val="-10"/>
          <w:sz w:val="20"/>
        </w:rPr>
        <w:t>ą</w:t>
      </w:r>
      <w:r w:rsidR="00595DCC" w:rsidRPr="009E5665">
        <w:rPr>
          <w:rFonts w:ascii="Verdana" w:hAnsi="Verdana" w:cs="Arial"/>
          <w:spacing w:val="-10"/>
          <w:sz w:val="20"/>
        </w:rPr>
        <w:t>cego (inspektora nadzoru) o terminie zakrycia rob</w:t>
      </w:r>
      <w:r w:rsidR="00595DCC" w:rsidRPr="009E5665">
        <w:rPr>
          <w:rFonts w:ascii="Verdana" w:hAnsi="Verdana"/>
          <w:spacing w:val="-10"/>
          <w:sz w:val="20"/>
        </w:rPr>
        <w:t>ó</w:t>
      </w:r>
      <w:r w:rsidR="00595DCC" w:rsidRPr="009E5665">
        <w:rPr>
          <w:rFonts w:ascii="Verdana" w:hAnsi="Verdana" w:cs="Arial"/>
          <w:spacing w:val="-10"/>
          <w:sz w:val="20"/>
        </w:rPr>
        <w:t>t ulegaj</w:t>
      </w:r>
      <w:r w:rsidR="00595DCC" w:rsidRPr="009E5665">
        <w:rPr>
          <w:rFonts w:ascii="Verdana" w:hAnsi="Verdana"/>
          <w:spacing w:val="-10"/>
          <w:sz w:val="20"/>
        </w:rPr>
        <w:t>ą</w:t>
      </w:r>
      <w:r w:rsidR="00595DCC" w:rsidRPr="009E5665">
        <w:rPr>
          <w:rFonts w:ascii="Verdana" w:hAnsi="Verdana" w:cs="Arial"/>
          <w:spacing w:val="-10"/>
          <w:sz w:val="20"/>
        </w:rPr>
        <w:t xml:space="preserve">cych </w:t>
      </w:r>
      <w:r w:rsidR="00595DCC" w:rsidRPr="009E5665">
        <w:rPr>
          <w:rFonts w:ascii="Verdana" w:hAnsi="Verdana" w:cs="Arial"/>
          <w:spacing w:val="-8"/>
          <w:sz w:val="20"/>
        </w:rPr>
        <w:t>zakryciu, oraz terminie odbioru rob</w:t>
      </w:r>
      <w:r w:rsidR="00595DCC" w:rsidRPr="009E5665">
        <w:rPr>
          <w:rFonts w:ascii="Verdana" w:hAnsi="Verdana"/>
          <w:spacing w:val="-8"/>
          <w:sz w:val="20"/>
        </w:rPr>
        <w:t>ó</w:t>
      </w:r>
      <w:r w:rsidR="00595DCC" w:rsidRPr="009E5665">
        <w:rPr>
          <w:rFonts w:ascii="Verdana" w:hAnsi="Verdana" w:cs="Arial"/>
          <w:spacing w:val="-8"/>
          <w:sz w:val="20"/>
        </w:rPr>
        <w:t>t zanikaj</w:t>
      </w:r>
      <w:r w:rsidR="00595DCC" w:rsidRPr="009E5665">
        <w:rPr>
          <w:rFonts w:ascii="Verdana" w:hAnsi="Verdana"/>
          <w:spacing w:val="-8"/>
          <w:sz w:val="20"/>
        </w:rPr>
        <w:t>ą</w:t>
      </w:r>
      <w:r w:rsidR="00595DCC" w:rsidRPr="009E5665">
        <w:rPr>
          <w:rFonts w:ascii="Verdana" w:hAnsi="Verdana" w:cs="Arial"/>
          <w:spacing w:val="-8"/>
          <w:sz w:val="20"/>
        </w:rPr>
        <w:t>cych w terminach i w zakresie okre</w:t>
      </w:r>
      <w:r w:rsidR="00595DCC" w:rsidRPr="009E5665">
        <w:rPr>
          <w:rFonts w:ascii="Verdana" w:hAnsi="Verdana"/>
          <w:spacing w:val="-8"/>
          <w:sz w:val="20"/>
        </w:rPr>
        <w:t>ś</w:t>
      </w:r>
      <w:r w:rsidR="00595DCC" w:rsidRPr="009E5665">
        <w:rPr>
          <w:rFonts w:ascii="Verdana" w:hAnsi="Verdana" w:cs="Arial"/>
          <w:spacing w:val="-8"/>
          <w:sz w:val="20"/>
        </w:rPr>
        <w:t xml:space="preserve">lonym </w:t>
      </w:r>
      <w:r w:rsidR="00595DCC" w:rsidRPr="009E5665">
        <w:rPr>
          <w:rFonts w:ascii="Verdana" w:hAnsi="Verdana" w:cs="Arial"/>
          <w:sz w:val="20"/>
        </w:rPr>
        <w:t xml:space="preserve">w  </w:t>
      </w:r>
      <w:r w:rsidR="00746509" w:rsidRPr="009E5665">
        <w:rPr>
          <w:rFonts w:ascii="Verdana" w:hAnsi="Verdana" w:cs="Arial"/>
          <w:sz w:val="20"/>
        </w:rPr>
        <w:t>STWiOR</w:t>
      </w:r>
      <w:r w:rsidR="00595DCC" w:rsidRPr="009E5665">
        <w:rPr>
          <w:rFonts w:ascii="Verdana" w:hAnsi="Verdana" w:cs="Arial"/>
          <w:sz w:val="20"/>
        </w:rPr>
        <w:t>,</w:t>
      </w:r>
    </w:p>
    <w:p w:rsidR="00595DCC" w:rsidRPr="009E5665" w:rsidRDefault="006F4FAC" w:rsidP="009E5665">
      <w:pPr>
        <w:shd w:val="clear" w:color="auto" w:fill="FFFFFF"/>
        <w:tabs>
          <w:tab w:val="left" w:pos="360"/>
          <w:tab w:val="left" w:pos="710"/>
        </w:tabs>
        <w:ind w:left="300"/>
        <w:jc w:val="both"/>
        <w:rPr>
          <w:rFonts w:ascii="Verdana" w:hAnsi="Verdana" w:cs="Arial"/>
          <w:spacing w:val="-8"/>
          <w:sz w:val="20"/>
        </w:rPr>
      </w:pPr>
      <w:r>
        <w:rPr>
          <w:rFonts w:ascii="Verdana" w:hAnsi="Verdana" w:cs="Arial"/>
          <w:spacing w:val="-8"/>
          <w:sz w:val="20"/>
        </w:rPr>
        <w:t>j</w:t>
      </w:r>
      <w:r w:rsidR="00595DCC" w:rsidRPr="009E5665">
        <w:rPr>
          <w:rFonts w:ascii="Verdana" w:hAnsi="Verdana" w:cs="Arial"/>
          <w:spacing w:val="-8"/>
          <w:sz w:val="20"/>
        </w:rPr>
        <w:t>) informowanie Zamawiaj</w:t>
      </w:r>
      <w:r w:rsidR="00595DCC" w:rsidRPr="009E5665">
        <w:rPr>
          <w:rFonts w:ascii="Verdana" w:hAnsi="Verdana"/>
          <w:spacing w:val="-8"/>
          <w:sz w:val="20"/>
        </w:rPr>
        <w:t>ą</w:t>
      </w:r>
      <w:r w:rsidR="00595DCC" w:rsidRPr="009E5665">
        <w:rPr>
          <w:rFonts w:ascii="Verdana" w:hAnsi="Verdana" w:cs="Arial"/>
          <w:spacing w:val="-8"/>
          <w:sz w:val="20"/>
        </w:rPr>
        <w:t>cego (inspektora nadzoru) o problemach lub okoliczno</w:t>
      </w:r>
      <w:r w:rsidR="00595DCC" w:rsidRPr="009E5665">
        <w:rPr>
          <w:rFonts w:ascii="Verdana" w:hAnsi="Verdana"/>
          <w:spacing w:val="-8"/>
          <w:sz w:val="20"/>
        </w:rPr>
        <w:t>ś</w:t>
      </w:r>
      <w:r w:rsidR="00595DCC" w:rsidRPr="009E5665">
        <w:rPr>
          <w:rFonts w:ascii="Verdana" w:hAnsi="Verdana" w:cs="Arial"/>
          <w:spacing w:val="-8"/>
          <w:sz w:val="20"/>
        </w:rPr>
        <w:t xml:space="preserve">ciach </w:t>
      </w:r>
      <w:r w:rsidR="00595DCC" w:rsidRPr="009E5665">
        <w:rPr>
          <w:rFonts w:ascii="Verdana" w:hAnsi="Verdana" w:cs="Arial"/>
          <w:spacing w:val="-10"/>
          <w:sz w:val="20"/>
        </w:rPr>
        <w:t>mog</w:t>
      </w:r>
      <w:r w:rsidR="00595DCC" w:rsidRPr="009E5665">
        <w:rPr>
          <w:rFonts w:ascii="Verdana" w:hAnsi="Verdana"/>
          <w:spacing w:val="-10"/>
          <w:sz w:val="20"/>
        </w:rPr>
        <w:t>ą</w:t>
      </w:r>
      <w:r w:rsidR="00595DCC" w:rsidRPr="009E5665">
        <w:rPr>
          <w:rFonts w:ascii="Verdana" w:hAnsi="Verdana" w:cs="Arial"/>
          <w:spacing w:val="-10"/>
          <w:sz w:val="20"/>
        </w:rPr>
        <w:t>cych wp</w:t>
      </w:r>
      <w:r w:rsidR="00595DCC" w:rsidRPr="009E5665">
        <w:rPr>
          <w:rFonts w:ascii="Verdana" w:hAnsi="Verdana"/>
          <w:spacing w:val="-10"/>
          <w:sz w:val="20"/>
        </w:rPr>
        <w:t>ł</w:t>
      </w:r>
      <w:r w:rsidR="00595DCC" w:rsidRPr="009E5665">
        <w:rPr>
          <w:rFonts w:ascii="Verdana" w:hAnsi="Verdana" w:cs="Arial"/>
          <w:spacing w:val="-10"/>
          <w:sz w:val="20"/>
        </w:rPr>
        <w:t>yn</w:t>
      </w:r>
      <w:r w:rsidR="00595DCC" w:rsidRPr="009E5665">
        <w:rPr>
          <w:rFonts w:ascii="Verdana" w:hAnsi="Verdana"/>
          <w:spacing w:val="-10"/>
          <w:sz w:val="20"/>
        </w:rPr>
        <w:t>ąć</w:t>
      </w:r>
      <w:r w:rsidR="00595DCC" w:rsidRPr="009E5665">
        <w:rPr>
          <w:rFonts w:ascii="Verdana" w:hAnsi="Verdana" w:cs="Arial"/>
          <w:spacing w:val="-10"/>
          <w:sz w:val="20"/>
        </w:rPr>
        <w:t xml:space="preserve"> na jako</w:t>
      </w:r>
      <w:r w:rsidR="00595DCC" w:rsidRPr="009E5665">
        <w:rPr>
          <w:rFonts w:ascii="Verdana" w:hAnsi="Verdana"/>
          <w:spacing w:val="-10"/>
          <w:sz w:val="20"/>
        </w:rPr>
        <w:t>ść</w:t>
      </w:r>
      <w:r w:rsidR="00595DCC" w:rsidRPr="009E5665">
        <w:rPr>
          <w:rFonts w:ascii="Verdana" w:hAnsi="Verdana" w:cs="Arial"/>
          <w:spacing w:val="-10"/>
          <w:sz w:val="20"/>
        </w:rPr>
        <w:t xml:space="preserve"> rob</w:t>
      </w:r>
      <w:r w:rsidR="00595DCC" w:rsidRPr="009E5665">
        <w:rPr>
          <w:rFonts w:ascii="Verdana" w:hAnsi="Verdana"/>
          <w:spacing w:val="-10"/>
          <w:sz w:val="20"/>
        </w:rPr>
        <w:t>ó</w:t>
      </w:r>
      <w:r w:rsidR="00595DCC" w:rsidRPr="009E5665">
        <w:rPr>
          <w:rFonts w:ascii="Verdana" w:hAnsi="Verdana" w:cs="Arial"/>
          <w:spacing w:val="-10"/>
          <w:sz w:val="20"/>
        </w:rPr>
        <w:t>t lub termin zako</w:t>
      </w:r>
      <w:r w:rsidR="00595DCC" w:rsidRPr="009E5665">
        <w:rPr>
          <w:rFonts w:ascii="Verdana" w:hAnsi="Verdana"/>
          <w:spacing w:val="-10"/>
          <w:sz w:val="20"/>
        </w:rPr>
        <w:t>ń</w:t>
      </w:r>
      <w:r w:rsidR="00595DCC" w:rsidRPr="009E5665">
        <w:rPr>
          <w:rFonts w:ascii="Verdana" w:hAnsi="Verdana" w:cs="Arial"/>
          <w:spacing w:val="-10"/>
          <w:sz w:val="20"/>
        </w:rPr>
        <w:t>czenia rob</w:t>
      </w:r>
      <w:r w:rsidR="00595DCC" w:rsidRPr="009E5665">
        <w:rPr>
          <w:rFonts w:ascii="Verdana" w:hAnsi="Verdana"/>
          <w:spacing w:val="-10"/>
          <w:sz w:val="20"/>
        </w:rPr>
        <w:t>ó</w:t>
      </w:r>
      <w:r w:rsidR="00595DCC" w:rsidRPr="009E5665">
        <w:rPr>
          <w:rFonts w:ascii="Verdana" w:hAnsi="Verdana" w:cs="Arial"/>
          <w:spacing w:val="-10"/>
          <w:sz w:val="20"/>
        </w:rPr>
        <w:t>t,</w:t>
      </w:r>
    </w:p>
    <w:p w:rsidR="00595DCC" w:rsidRPr="009E5665" w:rsidRDefault="006F4FAC" w:rsidP="009E5665">
      <w:pPr>
        <w:shd w:val="clear" w:color="auto" w:fill="FFFFFF"/>
        <w:tabs>
          <w:tab w:val="left" w:pos="360"/>
          <w:tab w:val="left" w:pos="710"/>
        </w:tabs>
        <w:ind w:left="300"/>
        <w:jc w:val="both"/>
        <w:rPr>
          <w:rFonts w:ascii="Verdana" w:hAnsi="Verdana" w:cs="Arial"/>
          <w:spacing w:val="-12"/>
          <w:sz w:val="20"/>
        </w:rPr>
      </w:pPr>
      <w:r>
        <w:rPr>
          <w:rFonts w:ascii="Verdana" w:hAnsi="Verdana" w:cs="Arial"/>
          <w:spacing w:val="-8"/>
          <w:sz w:val="20"/>
        </w:rPr>
        <w:t>k</w:t>
      </w:r>
      <w:r w:rsidR="00595DCC" w:rsidRPr="009E5665">
        <w:rPr>
          <w:rFonts w:ascii="Verdana" w:hAnsi="Verdana" w:cs="Arial"/>
          <w:spacing w:val="-8"/>
          <w:sz w:val="20"/>
        </w:rPr>
        <w:t>) niezw</w:t>
      </w:r>
      <w:r w:rsidR="00595DCC" w:rsidRPr="009E5665">
        <w:rPr>
          <w:rFonts w:ascii="Verdana" w:hAnsi="Verdana"/>
          <w:spacing w:val="-8"/>
          <w:sz w:val="20"/>
        </w:rPr>
        <w:t>ł</w:t>
      </w:r>
      <w:r w:rsidR="00595DCC" w:rsidRPr="009E5665">
        <w:rPr>
          <w:rFonts w:ascii="Verdana" w:hAnsi="Verdana" w:cs="Arial"/>
          <w:spacing w:val="-8"/>
          <w:sz w:val="20"/>
        </w:rPr>
        <w:t>oczne informowanie Zamawiaj</w:t>
      </w:r>
      <w:r w:rsidR="00595DCC" w:rsidRPr="009E5665">
        <w:rPr>
          <w:rFonts w:ascii="Verdana" w:hAnsi="Verdana"/>
          <w:spacing w:val="-8"/>
          <w:sz w:val="20"/>
        </w:rPr>
        <w:t>ą</w:t>
      </w:r>
      <w:r w:rsidR="00595DCC" w:rsidRPr="009E5665">
        <w:rPr>
          <w:rFonts w:ascii="Verdana" w:hAnsi="Verdana" w:cs="Arial"/>
          <w:spacing w:val="-8"/>
          <w:sz w:val="20"/>
        </w:rPr>
        <w:t>cego o zaistnia</w:t>
      </w:r>
      <w:r w:rsidR="00595DCC" w:rsidRPr="009E5665">
        <w:rPr>
          <w:rFonts w:ascii="Verdana" w:hAnsi="Verdana"/>
          <w:spacing w:val="-8"/>
          <w:sz w:val="20"/>
        </w:rPr>
        <w:t>ł</w:t>
      </w:r>
      <w:r w:rsidR="00595DCC" w:rsidRPr="009E5665">
        <w:rPr>
          <w:rFonts w:ascii="Verdana" w:hAnsi="Verdana" w:cs="Arial"/>
          <w:spacing w:val="-8"/>
          <w:sz w:val="20"/>
        </w:rPr>
        <w:t xml:space="preserve">ych na terenie budowy kontrolach </w:t>
      </w:r>
      <w:r w:rsidR="00595DCC" w:rsidRPr="009E5665">
        <w:rPr>
          <w:rFonts w:ascii="Verdana" w:hAnsi="Verdana" w:cs="Arial"/>
          <w:sz w:val="20"/>
        </w:rPr>
        <w:t>i wypadkach,</w:t>
      </w:r>
    </w:p>
    <w:p w:rsidR="006A30C7" w:rsidRPr="009E5665" w:rsidRDefault="006F4FAC" w:rsidP="009E5665">
      <w:pPr>
        <w:shd w:val="clear" w:color="auto" w:fill="FFFFFF"/>
        <w:tabs>
          <w:tab w:val="left" w:pos="360"/>
          <w:tab w:val="left" w:pos="710"/>
        </w:tabs>
        <w:ind w:left="300"/>
        <w:jc w:val="both"/>
        <w:rPr>
          <w:rFonts w:ascii="Verdana" w:hAnsi="Verdana"/>
          <w:sz w:val="20"/>
        </w:rPr>
      </w:pPr>
      <w:r>
        <w:rPr>
          <w:rFonts w:ascii="Verdana" w:hAnsi="Verdana" w:cs="Arial"/>
          <w:spacing w:val="-7"/>
          <w:sz w:val="20"/>
        </w:rPr>
        <w:t>l</w:t>
      </w:r>
      <w:r w:rsidR="00595DCC" w:rsidRPr="009E5665">
        <w:rPr>
          <w:rFonts w:ascii="Verdana" w:hAnsi="Verdana" w:cs="Arial"/>
          <w:spacing w:val="-7"/>
          <w:sz w:val="20"/>
        </w:rPr>
        <w:t>) opracowanie planu bezpiecze</w:t>
      </w:r>
      <w:r w:rsidR="00595DCC" w:rsidRPr="009E5665">
        <w:rPr>
          <w:rFonts w:ascii="Verdana" w:hAnsi="Verdana"/>
          <w:spacing w:val="-7"/>
          <w:sz w:val="20"/>
        </w:rPr>
        <w:t>ń</w:t>
      </w:r>
      <w:r w:rsidR="00595DCC" w:rsidRPr="009E5665">
        <w:rPr>
          <w:rFonts w:ascii="Verdana" w:hAnsi="Verdana" w:cs="Arial"/>
          <w:spacing w:val="-7"/>
          <w:sz w:val="20"/>
        </w:rPr>
        <w:t>stwa i ochrony zdrowia jeżeli z przepisów wynika taka potrzeba</w:t>
      </w:r>
      <w:r>
        <w:rPr>
          <w:rFonts w:ascii="Verdana" w:hAnsi="Verdana" w:cs="Arial"/>
          <w:color w:val="DC2300"/>
          <w:spacing w:val="-7"/>
          <w:sz w:val="20"/>
        </w:rPr>
        <w:t>.</w:t>
      </w:r>
    </w:p>
    <w:p w:rsidR="006A30C7" w:rsidRPr="009E5665" w:rsidRDefault="006A30C7" w:rsidP="006A30C7">
      <w:pPr>
        <w:snapToGrid w:val="0"/>
        <w:ind w:left="284" w:hanging="284"/>
        <w:jc w:val="both"/>
        <w:rPr>
          <w:rFonts w:ascii="Verdana" w:hAnsi="Verdana" w:cs="Calibri"/>
          <w:sz w:val="20"/>
        </w:rPr>
      </w:pPr>
      <w:r w:rsidRPr="009E5665">
        <w:rPr>
          <w:rFonts w:ascii="Verdana" w:hAnsi="Verdana" w:cs="Calibri"/>
          <w:sz w:val="20"/>
        </w:rPr>
        <w:t>3. Zakres robót oraz szczegółowe warunki realizacji robót składających się na przedmiot umowy określa: dokumentacja projektowa, specyfikacja techni</w:t>
      </w:r>
      <w:r w:rsidR="00242242">
        <w:rPr>
          <w:rFonts w:ascii="Verdana" w:hAnsi="Verdana" w:cs="Calibri"/>
          <w:sz w:val="20"/>
        </w:rPr>
        <w:t xml:space="preserve">czna wykonania i odbioru robót </w:t>
      </w:r>
      <w:r w:rsidRPr="009E5665">
        <w:rPr>
          <w:rFonts w:ascii="Verdana" w:hAnsi="Verdana" w:cs="Calibri"/>
          <w:sz w:val="20"/>
        </w:rPr>
        <w:t>- które stanowią integralną część niniejszej umowy.</w:t>
      </w:r>
    </w:p>
    <w:p w:rsidR="006A30C7" w:rsidRPr="009E5665" w:rsidRDefault="006A30C7" w:rsidP="006A30C7">
      <w:pPr>
        <w:snapToGrid w:val="0"/>
        <w:ind w:left="284" w:hanging="284"/>
        <w:jc w:val="both"/>
        <w:rPr>
          <w:rFonts w:ascii="Verdana" w:hAnsi="Verdana" w:cs="Calibri"/>
          <w:sz w:val="20"/>
        </w:rPr>
      </w:pPr>
      <w:r w:rsidRPr="009E5665">
        <w:rPr>
          <w:rFonts w:ascii="Verdana" w:hAnsi="Verdana" w:cs="Calibri"/>
          <w:sz w:val="20"/>
        </w:rPr>
        <w:t xml:space="preserve">4. </w:t>
      </w:r>
      <w:r w:rsidR="007A3FC9">
        <w:rPr>
          <w:rFonts w:ascii="Verdana" w:hAnsi="Verdana" w:cs="Calibri"/>
          <w:sz w:val="20"/>
        </w:rPr>
        <w:t>WYKONAWCA</w:t>
      </w:r>
      <w:r w:rsidRPr="009E5665">
        <w:rPr>
          <w:rFonts w:ascii="Verdana" w:hAnsi="Verdana" w:cs="Calibri"/>
          <w:sz w:val="20"/>
        </w:rPr>
        <w:t xml:space="preserve"> oświadcza, że składając ofertę zaznajomił się z warunkami lokalnymi, </w:t>
      </w:r>
      <w:r w:rsidRPr="009E5665">
        <w:rPr>
          <w:rFonts w:ascii="Verdana" w:hAnsi="Verdana" w:cs="Calibri"/>
          <w:sz w:val="20"/>
        </w:rPr>
        <w:br/>
        <w:t xml:space="preserve">w których będą realizowane roboty, w tym z możliwością urządzenia zaplecza technicznego budowy, możliwościami zasilania w wodę, energię elektryczną i inne media, ze stanem dróg dojazdowych, urządzeniami telekomunikacyjnymi i otrzymał od ZAMAWIAJĄCEGO wszelkie niezbędne dane mogące mieć wpływ na ryzyko i okoliczności realizacji przedmiotu umowy. Zastrzeżenia zgłoszone przez Wykonawcę po podpisaniu umowy dotyczące terenu budowy, nie będą stanowiły podstawy do dochodzenia roszczeń od ZAMAWIAJĄCEGO oraz do żądania przez WYKONAWCĘ przesunięcia terminu zakończenia robót. </w:t>
      </w:r>
    </w:p>
    <w:p w:rsidR="006A30C7" w:rsidRPr="009E5665" w:rsidRDefault="006A30C7" w:rsidP="006A30C7">
      <w:pPr>
        <w:jc w:val="both"/>
        <w:rPr>
          <w:rFonts w:ascii="Verdana" w:hAnsi="Verdana" w:cs="Calibri"/>
          <w:sz w:val="20"/>
        </w:rPr>
      </w:pPr>
    </w:p>
    <w:p w:rsidR="006A30C7" w:rsidRPr="009E5665" w:rsidRDefault="006A30C7" w:rsidP="006A30C7">
      <w:pPr>
        <w:spacing w:line="120" w:lineRule="atLeast"/>
        <w:ind w:left="226" w:hanging="226"/>
        <w:jc w:val="center"/>
        <w:rPr>
          <w:rFonts w:ascii="Verdana" w:hAnsi="Verdana" w:cs="Calibri"/>
          <w:b/>
          <w:bCs/>
          <w:sz w:val="20"/>
        </w:rPr>
      </w:pPr>
      <w:r w:rsidRPr="009E5665">
        <w:rPr>
          <w:rFonts w:ascii="Verdana" w:hAnsi="Verdana" w:cs="Calibri"/>
          <w:b/>
          <w:bCs/>
          <w:sz w:val="20"/>
        </w:rPr>
        <w:t>§ 2</w:t>
      </w:r>
    </w:p>
    <w:p w:rsidR="00633D81" w:rsidRPr="009E5665" w:rsidRDefault="006A30C7" w:rsidP="006A30C7">
      <w:pPr>
        <w:numPr>
          <w:ilvl w:val="0"/>
          <w:numId w:val="5"/>
        </w:numPr>
        <w:suppressAutoHyphens w:val="0"/>
        <w:spacing w:line="120" w:lineRule="atLeast"/>
        <w:ind w:left="284" w:hanging="284"/>
        <w:jc w:val="both"/>
        <w:rPr>
          <w:rFonts w:ascii="Verdana" w:hAnsi="Verdana" w:cs="Calibri"/>
          <w:b/>
          <w:bCs/>
          <w:sz w:val="20"/>
        </w:rPr>
      </w:pPr>
      <w:r w:rsidRPr="009E5665">
        <w:rPr>
          <w:rFonts w:ascii="Verdana" w:hAnsi="Verdana" w:cs="Calibri"/>
          <w:sz w:val="20"/>
        </w:rPr>
        <w:t xml:space="preserve">Termin rozpoczęcia ustalonego zakresu </w:t>
      </w:r>
      <w:r w:rsidR="004338E3" w:rsidRPr="009E5665">
        <w:rPr>
          <w:rFonts w:ascii="Verdana" w:hAnsi="Verdana" w:cs="Calibri"/>
          <w:sz w:val="20"/>
        </w:rPr>
        <w:t>prac</w:t>
      </w:r>
      <w:r w:rsidRPr="009E5665">
        <w:rPr>
          <w:rFonts w:ascii="Verdana" w:hAnsi="Verdana" w:cs="Calibri"/>
          <w:sz w:val="20"/>
        </w:rPr>
        <w:t xml:space="preserve"> określa się na</w:t>
      </w:r>
      <w:r w:rsidR="00633D81" w:rsidRPr="009E5665">
        <w:rPr>
          <w:rFonts w:ascii="Verdana" w:hAnsi="Verdana" w:cs="Calibri"/>
          <w:sz w:val="20"/>
        </w:rPr>
        <w:t>:</w:t>
      </w:r>
      <w:r w:rsidRPr="009E5665">
        <w:rPr>
          <w:rFonts w:ascii="Verdana" w:hAnsi="Verdana" w:cs="Calibri"/>
          <w:sz w:val="20"/>
        </w:rPr>
        <w:t xml:space="preserve"> </w:t>
      </w:r>
    </w:p>
    <w:p w:rsidR="00633D81" w:rsidRPr="009E5665" w:rsidRDefault="00A32BBF" w:rsidP="00633D81">
      <w:pPr>
        <w:suppressAutoHyphens w:val="0"/>
        <w:spacing w:line="120" w:lineRule="atLeast"/>
        <w:ind w:left="284"/>
        <w:jc w:val="both"/>
        <w:rPr>
          <w:rFonts w:ascii="Verdana" w:hAnsi="Verdana" w:cs="Arial"/>
          <w:b/>
          <w:bCs/>
          <w:color w:val="000000"/>
          <w:sz w:val="20"/>
        </w:rPr>
      </w:pPr>
      <w:r w:rsidRPr="009E5665">
        <w:rPr>
          <w:rFonts w:ascii="Verdana" w:hAnsi="Verdana" w:cs="Calibri"/>
          <w:sz w:val="20"/>
        </w:rPr>
        <w:t>-</w:t>
      </w:r>
      <w:r w:rsidR="006A30C7" w:rsidRPr="009E5665">
        <w:rPr>
          <w:rFonts w:ascii="Verdana" w:hAnsi="Verdana" w:cs="Arial"/>
          <w:b/>
          <w:bCs/>
          <w:color w:val="000000"/>
          <w:sz w:val="20"/>
        </w:rPr>
        <w:t xml:space="preserve"> </w:t>
      </w:r>
      <w:r w:rsidR="007236A5">
        <w:rPr>
          <w:rFonts w:ascii="Verdana" w:hAnsi="Verdana" w:cs="Arial"/>
          <w:b/>
          <w:bCs/>
          <w:color w:val="000000"/>
          <w:sz w:val="20"/>
        </w:rPr>
        <w:t xml:space="preserve">1 </w:t>
      </w:r>
      <w:r w:rsidR="006A30C7" w:rsidRPr="009E5665">
        <w:rPr>
          <w:rFonts w:ascii="Verdana" w:hAnsi="Verdana" w:cs="Arial"/>
          <w:b/>
          <w:bCs/>
          <w:color w:val="000000"/>
          <w:sz w:val="20"/>
        </w:rPr>
        <w:t>d</w:t>
      </w:r>
      <w:r w:rsidR="004338E3" w:rsidRPr="009E5665">
        <w:rPr>
          <w:rFonts w:ascii="Verdana" w:hAnsi="Verdana" w:cs="Arial"/>
          <w:b/>
          <w:bCs/>
          <w:color w:val="000000"/>
          <w:sz w:val="20"/>
        </w:rPr>
        <w:t>zień</w:t>
      </w:r>
      <w:r w:rsidR="006A30C7" w:rsidRPr="009E5665">
        <w:rPr>
          <w:rFonts w:ascii="Verdana" w:hAnsi="Verdana" w:cs="Arial"/>
          <w:b/>
          <w:bCs/>
          <w:color w:val="000000"/>
          <w:sz w:val="20"/>
        </w:rPr>
        <w:t xml:space="preserve"> po podpisaniu umowy.</w:t>
      </w:r>
    </w:p>
    <w:p w:rsidR="006A30C7" w:rsidRPr="009E5665" w:rsidRDefault="006A30C7" w:rsidP="00633D81">
      <w:pPr>
        <w:suppressAutoHyphens w:val="0"/>
        <w:spacing w:line="120" w:lineRule="atLeast"/>
        <w:ind w:left="284"/>
        <w:jc w:val="both"/>
        <w:rPr>
          <w:rFonts w:ascii="Verdana" w:hAnsi="Verdana" w:cs="Calibri"/>
          <w:b/>
          <w:bCs/>
          <w:sz w:val="20"/>
        </w:rPr>
      </w:pPr>
    </w:p>
    <w:p w:rsidR="006A30C7" w:rsidRPr="007236A5" w:rsidRDefault="007A3FC9" w:rsidP="007236A5">
      <w:pPr>
        <w:pStyle w:val="Default"/>
        <w:numPr>
          <w:ilvl w:val="0"/>
          <w:numId w:val="5"/>
        </w:numPr>
        <w:spacing w:after="57"/>
        <w:rPr>
          <w:rFonts w:ascii="Verdana" w:hAnsi="Verdana"/>
          <w:b w:val="0"/>
          <w:bCs w:val="0"/>
          <w:sz w:val="20"/>
          <w:szCs w:val="20"/>
        </w:rPr>
      </w:pPr>
      <w:r>
        <w:rPr>
          <w:rFonts w:ascii="Verdana" w:hAnsi="Verdana"/>
          <w:sz w:val="20"/>
          <w:szCs w:val="20"/>
        </w:rPr>
        <w:t>ZAMAWIAJĄCY</w:t>
      </w:r>
      <w:r w:rsidR="004338E3" w:rsidRPr="009E5665">
        <w:rPr>
          <w:rFonts w:ascii="Verdana" w:hAnsi="Verdana"/>
          <w:sz w:val="20"/>
          <w:szCs w:val="20"/>
        </w:rPr>
        <w:t xml:space="preserve"> wymaga, aby przedmiot zamówienia został zrealizowany w </w:t>
      </w:r>
      <w:r w:rsidR="004338E3" w:rsidRPr="009E5665">
        <w:rPr>
          <w:rFonts w:ascii="Verdana" w:hAnsi="Verdana"/>
          <w:sz w:val="20"/>
          <w:szCs w:val="20"/>
        </w:rPr>
        <w:lastRenderedPageBreak/>
        <w:t>terminie do:</w:t>
      </w:r>
      <w:r w:rsidR="007236A5">
        <w:rPr>
          <w:rFonts w:ascii="Verdana" w:hAnsi="Verdana"/>
          <w:sz w:val="20"/>
          <w:szCs w:val="20"/>
        </w:rPr>
        <w:t xml:space="preserve"> 30.</w:t>
      </w:r>
      <w:r w:rsidR="00487D4E">
        <w:rPr>
          <w:rFonts w:ascii="Verdana" w:hAnsi="Verdana"/>
          <w:sz w:val="20"/>
          <w:szCs w:val="20"/>
        </w:rPr>
        <w:t>11</w:t>
      </w:r>
      <w:r w:rsidR="007236A5">
        <w:rPr>
          <w:rFonts w:ascii="Verdana" w:hAnsi="Verdana"/>
          <w:sz w:val="20"/>
          <w:szCs w:val="20"/>
        </w:rPr>
        <w:t xml:space="preserve">.2017 </w:t>
      </w:r>
      <w:r w:rsidR="004338E3" w:rsidRPr="007236A5">
        <w:rPr>
          <w:rFonts w:ascii="Verdana" w:hAnsi="Verdana"/>
          <w:sz w:val="20"/>
        </w:rPr>
        <w:t>r.</w:t>
      </w:r>
    </w:p>
    <w:p w:rsidR="00A32BBF" w:rsidRPr="009E5665" w:rsidRDefault="006A30C7" w:rsidP="007236A5">
      <w:pPr>
        <w:tabs>
          <w:tab w:val="left" w:pos="284"/>
        </w:tabs>
        <w:spacing w:line="120" w:lineRule="atLeast"/>
        <w:jc w:val="center"/>
        <w:rPr>
          <w:rFonts w:ascii="Verdana" w:eastAsiaTheme="minorHAnsi" w:hAnsi="Verdana"/>
          <w:color w:val="000000"/>
          <w:sz w:val="20"/>
          <w:lang w:eastAsia="en-US"/>
        </w:rPr>
      </w:pPr>
      <w:r w:rsidRPr="009E5665">
        <w:rPr>
          <w:rFonts w:ascii="Verdana" w:hAnsi="Verdana" w:cs="Calibri"/>
          <w:b/>
          <w:bCs/>
          <w:sz w:val="20"/>
        </w:rPr>
        <w:t>§ 3</w:t>
      </w:r>
    </w:p>
    <w:p w:rsidR="00A32BBF" w:rsidRPr="009E5665" w:rsidRDefault="007A3FC9" w:rsidP="001929BE">
      <w:pPr>
        <w:pStyle w:val="Akapitzlist"/>
        <w:numPr>
          <w:ilvl w:val="0"/>
          <w:numId w:val="13"/>
        </w:numPr>
        <w:suppressAutoHyphens w:val="0"/>
        <w:autoSpaceDE w:val="0"/>
        <w:autoSpaceDN w:val="0"/>
        <w:adjustRightInd w:val="0"/>
        <w:ind w:left="284" w:hanging="284"/>
        <w:jc w:val="both"/>
        <w:rPr>
          <w:rFonts w:ascii="Verdana" w:eastAsiaTheme="minorHAnsi" w:hAnsi="Verdana"/>
          <w:color w:val="000000"/>
          <w:sz w:val="20"/>
          <w:lang w:eastAsia="en-US"/>
        </w:rPr>
      </w:pPr>
      <w:r>
        <w:rPr>
          <w:rFonts w:ascii="Verdana" w:eastAsiaTheme="minorHAnsi" w:hAnsi="Verdana"/>
          <w:color w:val="000000"/>
          <w:sz w:val="20"/>
          <w:lang w:eastAsia="en-US"/>
        </w:rPr>
        <w:t>ZAMAWIAJĄCY</w:t>
      </w:r>
      <w:r w:rsidR="00A32BBF" w:rsidRPr="009E5665">
        <w:rPr>
          <w:rFonts w:ascii="Verdana" w:eastAsiaTheme="minorHAnsi" w:hAnsi="Verdana"/>
          <w:color w:val="000000"/>
          <w:sz w:val="20"/>
          <w:lang w:eastAsia="en-US"/>
        </w:rPr>
        <w:t xml:space="preserve"> wskaże na piśmie osobę pełniącą nadzór inwestorski w przeciągu 3 dni po </w:t>
      </w:r>
      <w:r w:rsidR="007236A5">
        <w:rPr>
          <w:rFonts w:ascii="Verdana" w:eastAsiaTheme="minorHAnsi" w:hAnsi="Verdana"/>
          <w:color w:val="000000"/>
          <w:sz w:val="20"/>
          <w:lang w:eastAsia="en-US"/>
        </w:rPr>
        <w:t>podpisaniu umowy.</w:t>
      </w:r>
      <w:r w:rsidR="00A32BBF" w:rsidRPr="009E5665">
        <w:rPr>
          <w:rFonts w:ascii="Verdana" w:eastAsiaTheme="minorHAnsi" w:hAnsi="Verdana"/>
          <w:color w:val="000000"/>
          <w:sz w:val="20"/>
          <w:lang w:eastAsia="en-US"/>
        </w:rPr>
        <w:t xml:space="preserve"> </w:t>
      </w:r>
    </w:p>
    <w:p w:rsidR="00A32BBF" w:rsidRPr="009E5665" w:rsidRDefault="00A32BBF" w:rsidP="00A32BBF">
      <w:pPr>
        <w:suppressAutoHyphens w:val="0"/>
        <w:autoSpaceDE w:val="0"/>
        <w:autoSpaceDN w:val="0"/>
        <w:adjustRightInd w:val="0"/>
        <w:spacing w:after="26"/>
        <w:rPr>
          <w:rFonts w:ascii="Verdana" w:eastAsiaTheme="minorHAnsi" w:hAnsi="Verdana"/>
          <w:color w:val="000000"/>
          <w:sz w:val="20"/>
          <w:lang w:eastAsia="en-US"/>
        </w:rPr>
      </w:pPr>
      <w:r w:rsidRPr="009E5665">
        <w:rPr>
          <w:rFonts w:ascii="Verdana" w:eastAsiaTheme="minorHAnsi" w:hAnsi="Verdana"/>
          <w:color w:val="000000"/>
          <w:sz w:val="20"/>
          <w:lang w:eastAsia="en-US"/>
        </w:rPr>
        <w:t xml:space="preserve">2. Zamawiającego na budowie reprezentować będzie: ………………… </w:t>
      </w:r>
    </w:p>
    <w:p w:rsidR="00A32BBF" w:rsidRPr="009E5665" w:rsidRDefault="00A32BBF" w:rsidP="001929BE">
      <w:pPr>
        <w:suppressAutoHyphens w:val="0"/>
        <w:autoSpaceDE w:val="0"/>
        <w:autoSpaceDN w:val="0"/>
        <w:adjustRightInd w:val="0"/>
        <w:jc w:val="both"/>
        <w:rPr>
          <w:rFonts w:ascii="Verdana" w:eastAsiaTheme="minorHAnsi" w:hAnsi="Verdana"/>
          <w:color w:val="000000"/>
          <w:sz w:val="20"/>
          <w:lang w:eastAsia="en-US"/>
        </w:rPr>
      </w:pPr>
      <w:r w:rsidRPr="009E5665">
        <w:rPr>
          <w:rFonts w:ascii="Verdana" w:eastAsiaTheme="minorHAnsi" w:hAnsi="Verdana"/>
          <w:color w:val="000000"/>
          <w:sz w:val="20"/>
          <w:lang w:eastAsia="en-US"/>
        </w:rPr>
        <w:t xml:space="preserve">3. </w:t>
      </w:r>
      <w:r w:rsidR="007A3FC9">
        <w:rPr>
          <w:rFonts w:ascii="Verdana" w:eastAsiaTheme="minorHAnsi" w:hAnsi="Verdana"/>
          <w:color w:val="000000"/>
          <w:sz w:val="20"/>
          <w:lang w:eastAsia="en-US"/>
        </w:rPr>
        <w:t>ZAMAWIAJĄCY</w:t>
      </w:r>
      <w:r w:rsidRPr="009E5665">
        <w:rPr>
          <w:rFonts w:ascii="Verdana" w:eastAsiaTheme="minorHAnsi" w:hAnsi="Verdana"/>
          <w:color w:val="000000"/>
          <w:sz w:val="20"/>
          <w:lang w:eastAsia="en-US"/>
        </w:rPr>
        <w:t xml:space="preserve"> zastrzega sobie prawo zmiany osób wskazanych w ust.1 i 2, w okresie wykonywania przedmiotu umowy. O dokonaniu zmiany </w:t>
      </w:r>
      <w:r w:rsidR="007A3FC9">
        <w:rPr>
          <w:rFonts w:ascii="Verdana" w:eastAsiaTheme="minorHAnsi" w:hAnsi="Verdana"/>
          <w:color w:val="000000"/>
          <w:sz w:val="20"/>
          <w:lang w:eastAsia="en-US"/>
        </w:rPr>
        <w:t>ZAMAWIAJĄCY</w:t>
      </w:r>
      <w:r w:rsidRPr="009E5665">
        <w:rPr>
          <w:rFonts w:ascii="Verdana" w:eastAsiaTheme="minorHAnsi" w:hAnsi="Verdana"/>
          <w:color w:val="000000"/>
          <w:sz w:val="20"/>
          <w:lang w:eastAsia="en-US"/>
        </w:rPr>
        <w:t xml:space="preserve"> powiadomi na piśmie wykonawcę na 3 dni przed dokonaniem zmiany. Zmiana ta nie wymaga aneksu do niniejszej umowy. </w:t>
      </w:r>
    </w:p>
    <w:p w:rsidR="006A30C7" w:rsidRPr="009E5665" w:rsidRDefault="006A30C7" w:rsidP="00A32BBF">
      <w:pPr>
        <w:suppressAutoHyphens w:val="0"/>
        <w:spacing w:line="120" w:lineRule="atLeast"/>
        <w:ind w:left="284"/>
        <w:jc w:val="both"/>
        <w:rPr>
          <w:rFonts w:ascii="Verdana" w:hAnsi="Verdana" w:cs="Calibri"/>
          <w:b/>
          <w:bCs/>
          <w:sz w:val="20"/>
        </w:rPr>
      </w:pPr>
    </w:p>
    <w:p w:rsidR="004338E3" w:rsidRPr="009E5665" w:rsidRDefault="00A32BBF" w:rsidP="006A30C7">
      <w:pPr>
        <w:tabs>
          <w:tab w:val="num" w:pos="284"/>
        </w:tabs>
        <w:spacing w:line="120" w:lineRule="atLeast"/>
        <w:ind w:left="426" w:hanging="426"/>
        <w:jc w:val="both"/>
        <w:rPr>
          <w:rFonts w:ascii="Verdana" w:hAnsi="Verdana" w:cs="Calibri"/>
          <w:sz w:val="20"/>
        </w:rPr>
      </w:pPr>
      <w:r w:rsidRPr="009E5665">
        <w:rPr>
          <w:rFonts w:ascii="Verdana" w:hAnsi="Verdana" w:cs="Calibri"/>
          <w:sz w:val="20"/>
        </w:rPr>
        <w:t>4</w:t>
      </w:r>
      <w:r w:rsidR="006A30C7" w:rsidRPr="009E5665">
        <w:rPr>
          <w:rFonts w:ascii="Verdana" w:hAnsi="Verdana" w:cs="Calibri"/>
          <w:sz w:val="20"/>
        </w:rPr>
        <w:t xml:space="preserve">. </w:t>
      </w:r>
      <w:r w:rsidR="006A30C7" w:rsidRPr="009E5665">
        <w:rPr>
          <w:rFonts w:ascii="Verdana" w:hAnsi="Verdana" w:cs="Calibri"/>
          <w:sz w:val="20"/>
        </w:rPr>
        <w:tab/>
        <w:t xml:space="preserve">Kierownikiem budowy ze strony WYKONAWCY będzie </w:t>
      </w:r>
      <w:r w:rsidR="004338E3" w:rsidRPr="009E5665">
        <w:rPr>
          <w:rFonts w:ascii="Verdana" w:hAnsi="Verdana" w:cs="Calibri"/>
          <w:sz w:val="20"/>
        </w:rPr>
        <w:t>……………….</w:t>
      </w:r>
    </w:p>
    <w:p w:rsidR="006A30C7" w:rsidRPr="009E5665" w:rsidRDefault="004338E3" w:rsidP="006A30C7">
      <w:pPr>
        <w:tabs>
          <w:tab w:val="num" w:pos="284"/>
        </w:tabs>
        <w:spacing w:line="120" w:lineRule="atLeast"/>
        <w:ind w:left="426" w:hanging="426"/>
        <w:jc w:val="both"/>
        <w:rPr>
          <w:rFonts w:ascii="Verdana" w:hAnsi="Verdana" w:cs="Calibri"/>
          <w:sz w:val="20"/>
        </w:rPr>
      </w:pPr>
      <w:r w:rsidRPr="009E5665">
        <w:rPr>
          <w:rFonts w:ascii="Verdana" w:hAnsi="Verdana" w:cs="Calibri"/>
          <w:sz w:val="20"/>
        </w:rPr>
        <w:tab/>
      </w:r>
    </w:p>
    <w:p w:rsidR="006A30C7" w:rsidRPr="00242719" w:rsidRDefault="006A30C7" w:rsidP="006A30C7">
      <w:pPr>
        <w:spacing w:line="120" w:lineRule="atLeast"/>
        <w:ind w:left="226" w:hanging="226"/>
        <w:jc w:val="center"/>
        <w:rPr>
          <w:rFonts w:ascii="Verdana" w:hAnsi="Verdana" w:cs="Calibri"/>
          <w:b/>
          <w:sz w:val="20"/>
        </w:rPr>
      </w:pPr>
      <w:r w:rsidRPr="009E5665">
        <w:rPr>
          <w:rFonts w:ascii="Verdana" w:hAnsi="Verdana" w:cs="Calibri"/>
          <w:b/>
          <w:sz w:val="20"/>
        </w:rPr>
        <w:t>§ 4</w:t>
      </w:r>
    </w:p>
    <w:p w:rsidR="00FF2BF9" w:rsidRPr="00FF2BF9" w:rsidRDefault="00242719" w:rsidP="00FF2BF9">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sidRPr="00242719">
        <w:rPr>
          <w:rFonts w:ascii="Verdana" w:hAnsi="Verdana"/>
          <w:sz w:val="20"/>
          <w:szCs w:val="20"/>
        </w:rPr>
        <w:t>W</w:t>
      </w:r>
      <w:r w:rsidRPr="00FF2BF9">
        <w:rPr>
          <w:rFonts w:ascii="Verdana" w:hAnsi="Verdana"/>
          <w:sz w:val="20"/>
          <w:szCs w:val="20"/>
        </w:rPr>
        <w:t xml:space="preserve"> terminie 10 dni od </w:t>
      </w:r>
      <w:r w:rsidR="007236A5">
        <w:rPr>
          <w:rFonts w:ascii="Verdana" w:hAnsi="Verdana"/>
          <w:sz w:val="20"/>
          <w:szCs w:val="20"/>
        </w:rPr>
        <w:t>podpisania umowy</w:t>
      </w:r>
      <w:r w:rsidR="00F30C71">
        <w:rPr>
          <w:rFonts w:ascii="Verdana" w:hAnsi="Verdana"/>
          <w:sz w:val="20"/>
          <w:szCs w:val="20"/>
        </w:rPr>
        <w:t xml:space="preserve">, </w:t>
      </w:r>
      <w:r w:rsidRPr="00FF2BF9">
        <w:rPr>
          <w:rFonts w:ascii="Verdana" w:hAnsi="Verdana"/>
          <w:sz w:val="20"/>
          <w:szCs w:val="20"/>
        </w:rPr>
        <w:t xml:space="preserve"> </w:t>
      </w:r>
      <w:r w:rsidR="007A3FC9" w:rsidRPr="00FF2BF9">
        <w:rPr>
          <w:rFonts w:ascii="Verdana" w:hAnsi="Verdana"/>
          <w:sz w:val="20"/>
          <w:szCs w:val="20"/>
        </w:rPr>
        <w:t>WYKONAWCA</w:t>
      </w:r>
      <w:r w:rsidRPr="00FF2BF9">
        <w:rPr>
          <w:rFonts w:ascii="Verdana" w:hAnsi="Verdana"/>
          <w:sz w:val="20"/>
          <w:szCs w:val="20"/>
        </w:rPr>
        <w:t xml:space="preserve"> przedłoży harmonogram rzeczowo-finansowy do zaakceptowania przez Zamawiającego.</w:t>
      </w:r>
    </w:p>
    <w:p w:rsidR="00FF2BF9" w:rsidRPr="00FF2BF9" w:rsidRDefault="00FF2BF9" w:rsidP="00FF2BF9">
      <w:pPr>
        <w:pStyle w:val="Bezodstpw"/>
        <w:numPr>
          <w:ilvl w:val="2"/>
          <w:numId w:val="28"/>
        </w:numPr>
        <w:tabs>
          <w:tab w:val="left" w:pos="284"/>
        </w:tabs>
        <w:ind w:left="284"/>
        <w:jc w:val="both"/>
        <w:rPr>
          <w:rFonts w:ascii="Verdana" w:hAnsi="Verdana"/>
          <w:sz w:val="20"/>
        </w:rPr>
      </w:pPr>
      <w:r w:rsidRPr="00FF2BF9">
        <w:rPr>
          <w:rFonts w:ascii="Verdana" w:hAnsi="Verdana"/>
          <w:sz w:val="20"/>
        </w:rPr>
        <w:t>Harmonogram rzeczowo – finansowy będzie sporządzony z podziałem na asortyme</w:t>
      </w:r>
      <w:r>
        <w:rPr>
          <w:rFonts w:ascii="Verdana" w:hAnsi="Verdana"/>
          <w:sz w:val="20"/>
        </w:rPr>
        <w:t>nty robót według działów</w:t>
      </w:r>
      <w:r w:rsidR="00F30C71">
        <w:rPr>
          <w:rFonts w:ascii="Verdana" w:hAnsi="Verdana"/>
          <w:sz w:val="20"/>
        </w:rPr>
        <w:t xml:space="preserve"> STWIOR</w:t>
      </w:r>
      <w:r w:rsidRPr="00FF2BF9">
        <w:rPr>
          <w:rFonts w:ascii="Verdana" w:hAnsi="Verdana"/>
          <w:sz w:val="20"/>
        </w:rPr>
        <w:t xml:space="preserve"> poprzez odniesienie do technologii wykonania, specyfikacji i zasobów wykorzystywanego sprzętu oraz zasobów osobowych niezbędnych do wykonania robót oraz będzie zawierał harmonogram płatności jako sumę należności za wszystkie asortymenty robót realizowanych w danym miesiącu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z dokładnością do kolejnego miesiąca kalendarzowego. W planowaniu czasu potrzebnego na wykonanie poszczególnych asortymentów robót </w:t>
      </w:r>
      <w:r w:rsidR="00590689">
        <w:rPr>
          <w:rFonts w:ascii="Verdana" w:hAnsi="Verdana"/>
          <w:sz w:val="20"/>
        </w:rPr>
        <w:t>WYKONAWCA</w:t>
      </w:r>
      <w:r w:rsidRPr="00FF2BF9">
        <w:rPr>
          <w:rFonts w:ascii="Verdana" w:hAnsi="Verdana"/>
          <w:sz w:val="20"/>
        </w:rPr>
        <w:t xml:space="preserve"> uwzględni przerwy wynikające z przyczyn tech</w:t>
      </w:r>
      <w:r w:rsidR="007236A5">
        <w:rPr>
          <w:rFonts w:ascii="Verdana" w:hAnsi="Verdana"/>
          <w:sz w:val="20"/>
        </w:rPr>
        <w:t>nologicznych i atmosferycznych</w:t>
      </w:r>
      <w:r w:rsidRPr="00FF2BF9">
        <w:rPr>
          <w:rFonts w:ascii="Verdana" w:hAnsi="Verdana"/>
          <w:sz w:val="20"/>
        </w:rPr>
        <w:t>, harmonogram oraz inne okoliczności mogące mieć wpływ na terminowość wykonania Umowy</w:t>
      </w:r>
      <w:r w:rsidRPr="00FF2BF9">
        <w:rPr>
          <w:rFonts w:ascii="Verdana" w:hAnsi="Verdana"/>
          <w:b/>
          <w:sz w:val="20"/>
        </w:rPr>
        <w:t xml:space="preserve"> </w:t>
      </w:r>
      <w:r w:rsidRPr="00FF2BF9">
        <w:rPr>
          <w:rFonts w:ascii="Verdana" w:hAnsi="Verdana"/>
          <w:sz w:val="20"/>
        </w:rPr>
        <w:t>i zagwarantuje zakończenie przedmiotu Umowy w terminie umownym.</w:t>
      </w:r>
    </w:p>
    <w:p w:rsidR="00FF2BF9" w:rsidRPr="00FF2BF9" w:rsidRDefault="00FF2BF9" w:rsidP="00FF2BF9">
      <w:pPr>
        <w:pStyle w:val="Bezodstpw"/>
        <w:numPr>
          <w:ilvl w:val="2"/>
          <w:numId w:val="28"/>
        </w:numPr>
        <w:ind w:left="284" w:hanging="284"/>
        <w:jc w:val="both"/>
        <w:rPr>
          <w:rFonts w:ascii="Verdana" w:hAnsi="Verdana"/>
          <w:sz w:val="20"/>
        </w:rPr>
      </w:pPr>
      <w:r w:rsidRPr="00FF2BF9">
        <w:rPr>
          <w:rFonts w:ascii="Verdana" w:hAnsi="Verdana"/>
          <w:sz w:val="20"/>
        </w:rPr>
        <w:t xml:space="preserve">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t>
      </w:r>
      <w:r w:rsidR="00590689">
        <w:rPr>
          <w:rFonts w:ascii="Verdana" w:hAnsi="Verdana"/>
          <w:sz w:val="20"/>
        </w:rPr>
        <w:t>WYKONAWCA</w:t>
      </w:r>
      <w:r w:rsidRPr="00FF2BF9">
        <w:rPr>
          <w:rFonts w:ascii="Verdana" w:hAnsi="Verdana"/>
          <w:sz w:val="20"/>
        </w:rPr>
        <w:t xml:space="preserve"> sporządzi niezwłocznie, jednak nie później niż w terminie 7 dni roboczych od dnia ujawnienia konieczności aktualizacji, projekt zaktualizowanego Harmonogramu i przedstawi go Inspektorowi nadzoru inwestorskiego do zatwierdzenia. Jeżeli Inspektor nadzoru inwestorskiego w terminie 3 dni roboczych od dnia otrzymania projektu zaktualizowanego Harmonogramu rzeczowo-finansowego nie zgłosi do niego uwag, przedłożony projekt uważa się za zatwierdzony także przez Zamawiającego. </w:t>
      </w:r>
    </w:p>
    <w:p w:rsidR="00FF2BF9" w:rsidRPr="00FF2BF9" w:rsidRDefault="00FF2BF9" w:rsidP="00FF2BF9">
      <w:pPr>
        <w:pStyle w:val="Bezodstpw"/>
        <w:numPr>
          <w:ilvl w:val="2"/>
          <w:numId w:val="28"/>
        </w:numPr>
        <w:ind w:left="284" w:hanging="284"/>
        <w:jc w:val="both"/>
        <w:rPr>
          <w:rFonts w:ascii="Verdana" w:hAnsi="Verdana"/>
          <w:sz w:val="20"/>
        </w:rPr>
      </w:pPr>
      <w:r w:rsidRPr="00FF2BF9">
        <w:rPr>
          <w:rFonts w:ascii="Verdana" w:hAnsi="Verdana"/>
          <w:sz w:val="20"/>
        </w:rPr>
        <w:t>Zaktualizowany Harmonogram rzeczowo – finansowy zastępuje dotychczasowy Harmonogram rzeczowo – finansowy i jest wiążący dla Stron.</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zapewni na własny koszt tymczasowe doprowadzenie wody i energii elektrycznej dla potrzeb budowy.</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zobowiązuje się wykonać i utrzymać niezbędne zaplecze budowy,  strzec mienia znajdującego się na jej terenie oraz wykonać niezbędne zabezpieczenia  budowy.</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zobowiązuje się utrzymywać teren budowy w stanie wolnym od przeszkód komunikacyjnych oraz składować wszelkie urządzenia pomocnicze i materiały w sposób nie powodujący kolizji. </w:t>
      </w:r>
    </w:p>
    <w:p w:rsidR="00C01D8C" w:rsidRPr="009E5665" w:rsidRDefault="008F43CA" w:rsidP="002525FF">
      <w:pPr>
        <w:pStyle w:val="Akapitzlist"/>
        <w:widowControl w:val="0"/>
        <w:numPr>
          <w:ilvl w:val="0"/>
          <w:numId w:val="8"/>
        </w:numPr>
        <w:tabs>
          <w:tab w:val="clear" w:pos="720"/>
          <w:tab w:val="num" w:pos="426"/>
          <w:tab w:val="num" w:pos="786"/>
        </w:tabs>
        <w:suppressAutoHyphens w:val="0"/>
        <w:autoSpaceDE w:val="0"/>
        <w:autoSpaceDN w:val="0"/>
        <w:adjustRightInd w:val="0"/>
        <w:ind w:left="284"/>
        <w:jc w:val="both"/>
        <w:rPr>
          <w:rFonts w:ascii="Verdana" w:hAnsi="Verdana" w:cs="Calibri"/>
          <w:sz w:val="20"/>
        </w:rPr>
      </w:pPr>
      <w:r>
        <w:rPr>
          <w:rFonts w:ascii="Verdana" w:hAnsi="Verdana"/>
          <w:sz w:val="20"/>
        </w:rPr>
        <w:t>W razie wyłączenia z ruchu części jezdni</w:t>
      </w:r>
      <w:r w:rsidR="00C01D8C" w:rsidRPr="009E5665">
        <w:rPr>
          <w:rFonts w:ascii="Verdana" w:hAnsi="Verdana"/>
          <w:sz w:val="20"/>
        </w:rPr>
        <w:t xml:space="preserve"> konieczne jest zorganizowanie dojazdów dla mieszkańców, służb ratunkowych i komunalnych do posesji przy wyłączonym z ruchu odcinku. O wprowadzeniu tymczasowej organizacji ruchu należy powiadomić zarządcę drogi, Zamawiającego, policję, Straż pożarną, pogotowie oraz służby komunalne.</w:t>
      </w:r>
      <w:r>
        <w:rPr>
          <w:rFonts w:ascii="Verdana" w:hAnsi="Verdana"/>
          <w:sz w:val="20"/>
        </w:rPr>
        <w:t xml:space="preserve"> </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na bieżąco będzie usuwał zanieczyszczenia powstałe w trakcie wykonywania  prac budowlanych.</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wykona roboty zgodnie z obowiązującymi normami, przepisami prawa budowlanego, zasadami wiedzy technicznej, należytą starannością w ich wykonywaniu,  dobrą jakością i właściwą organizacją robót oraz zgodnie przepisami BHP.</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zapewni do realizacji przedmiotu umowy wykwalifikowaną kadrę posiadającą wymagane uprawnienia. </w:t>
      </w:r>
    </w:p>
    <w:p w:rsidR="006A30C7" w:rsidRPr="009E5665" w:rsidRDefault="006A30C7"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sz w:val="20"/>
          <w:szCs w:val="20"/>
        </w:rPr>
      </w:pPr>
      <w:r w:rsidRPr="009E5665">
        <w:rPr>
          <w:rFonts w:ascii="Verdana" w:hAnsi="Verdana" w:cs="Calibri"/>
          <w:sz w:val="20"/>
          <w:szCs w:val="20"/>
        </w:rPr>
        <w:t xml:space="preserve">Po zakończeniu robót </w:t>
      </w:r>
      <w:r w:rsidR="007A3FC9">
        <w:rPr>
          <w:rFonts w:ascii="Verdana" w:hAnsi="Verdana" w:cs="Calibri"/>
          <w:sz w:val="20"/>
          <w:szCs w:val="20"/>
        </w:rPr>
        <w:t>WYKONAWCA</w:t>
      </w:r>
      <w:r w:rsidRPr="009E5665">
        <w:rPr>
          <w:rFonts w:ascii="Verdana" w:hAnsi="Verdana" w:cs="Calibri"/>
          <w:sz w:val="20"/>
          <w:szCs w:val="20"/>
        </w:rPr>
        <w:t xml:space="preserve"> zobowiązuje się uporządkować teren budowy, </w:t>
      </w:r>
      <w:r w:rsidRPr="009E5665">
        <w:rPr>
          <w:rFonts w:ascii="Verdana" w:hAnsi="Verdana" w:cs="Calibri"/>
          <w:sz w:val="20"/>
          <w:szCs w:val="20"/>
        </w:rPr>
        <w:lastRenderedPageBreak/>
        <w:t>zaplecze budowy, jak również tereny sąsiadujące zajęte lub użytkowane przez Wykonawcę, w tym dokona na własny koszt renowacji zniszczonych lub uszkodzonych w wyniku prowadzonych prac obiektów, fragmentów terenu dróg, nawierzchni lub instalacji i przekazać ZAMAWIAJĄCEMU w terminie odbioru robót protokoły odbioru terenu podpisane przez osoby upoważnione przez właścicieli terenu</w:t>
      </w:r>
      <w:r w:rsidR="006F4FAC">
        <w:rPr>
          <w:rFonts w:ascii="Verdana" w:hAnsi="Verdana" w:cs="Calibri"/>
          <w:sz w:val="20"/>
          <w:szCs w:val="20"/>
        </w:rPr>
        <w:t>,</w:t>
      </w:r>
      <w:r w:rsidRPr="009E5665">
        <w:rPr>
          <w:rFonts w:ascii="Verdana" w:hAnsi="Verdana" w:cs="Calibri"/>
          <w:sz w:val="20"/>
          <w:szCs w:val="20"/>
        </w:rPr>
        <w:t xml:space="preserve"> na których były prowadzone prace. </w:t>
      </w:r>
    </w:p>
    <w:p w:rsidR="006A30C7" w:rsidRPr="009E5665" w:rsidRDefault="006A30C7" w:rsidP="006A30C7">
      <w:pPr>
        <w:pStyle w:val="Tekstpodstawowy3"/>
        <w:jc w:val="center"/>
        <w:rPr>
          <w:rFonts w:ascii="Verdana" w:hAnsi="Verdana" w:cs="Calibri"/>
          <w:b/>
          <w:bCs/>
          <w:sz w:val="20"/>
          <w:szCs w:val="20"/>
        </w:rPr>
      </w:pPr>
    </w:p>
    <w:p w:rsidR="006A30C7" w:rsidRPr="009E5665" w:rsidRDefault="006A30C7" w:rsidP="006A30C7">
      <w:pPr>
        <w:pStyle w:val="Tekstpodstawowy3"/>
        <w:jc w:val="center"/>
        <w:rPr>
          <w:rFonts w:ascii="Verdana" w:hAnsi="Verdana" w:cs="Calibri"/>
          <w:b/>
          <w:bCs/>
          <w:sz w:val="20"/>
          <w:szCs w:val="20"/>
        </w:rPr>
      </w:pPr>
      <w:r w:rsidRPr="009E5665">
        <w:rPr>
          <w:rFonts w:ascii="Verdana" w:hAnsi="Verdana" w:cs="Calibri"/>
          <w:b/>
          <w:bCs/>
          <w:sz w:val="20"/>
          <w:szCs w:val="20"/>
        </w:rPr>
        <w:t>§ 5</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 xml:space="preserve">Podczas realizacji umowy </w:t>
      </w:r>
      <w:r w:rsidR="007A3FC9">
        <w:rPr>
          <w:rFonts w:ascii="Verdana" w:hAnsi="Verdana" w:cs="Calibri"/>
          <w:sz w:val="20"/>
          <w:szCs w:val="20"/>
        </w:rPr>
        <w:t>WYKONAWCA</w:t>
      </w:r>
      <w:r w:rsidRPr="009E5665">
        <w:rPr>
          <w:rFonts w:ascii="Verdana" w:hAnsi="Verdana" w:cs="Calibri"/>
          <w:sz w:val="20"/>
          <w:szCs w:val="20"/>
        </w:rPr>
        <w:t xml:space="preserve"> zobowiązany jest do stosowania materiałów, dopuszczonych do stosowania w budownictwie, zgodnych z dokumentacją techniczną oraz posiadających odpowiednie atesty, certyfikaty i znaki bezpieczeństwa.</w:t>
      </w:r>
    </w:p>
    <w:p w:rsidR="006A30C7" w:rsidRPr="009E5665" w:rsidRDefault="007A3FC9"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zobowiązany jest do przedstawienia inspektorowi nadzoru w formie pisemnej wyników badań, certyfikatów oraz deklaracji zgodności z Polskimi i  Europejskimi Normami na materiały i urządzenia przed ich wbudowaniem, określone przez Zamawiającego w SIWZ oraz w dokumentacji projektowej. </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Uzgodnienia dokonywane przez WYKONAWCĘ z  inspektorem nadzoru wymagają formy pisemnej, pod rygorem nieważności.</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 xml:space="preserve">Inspektor Nadzoru może w czasie trwania robót polecić WYKONAWCY usunięcie z budowy w ustalonym terminie materiałów, które nie są zgodne z dokumentacją projektową i zastąpienie ich materiałami odpowiednimi. Polecenie ma formę pisemną, pod rygorem nieważności. </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Sprawdzanie robót przez Inspektora Nadzoru nie ma wpływu na odpowiedzialność WYKONAWCY z tytułu ujawnionych wad w późniejszym terminie.</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Inspektor Nadzoru ma prawo do wydawania poleceń o poddaniu testom i badaniom jakości użytych materiałów.</w:t>
      </w:r>
    </w:p>
    <w:p w:rsidR="006A30C7" w:rsidRPr="009E5665" w:rsidRDefault="007A3FC9" w:rsidP="006A30C7">
      <w:pPr>
        <w:pStyle w:val="Tekstpodstawowy3"/>
        <w:widowControl w:val="0"/>
        <w:numPr>
          <w:ilvl w:val="0"/>
          <w:numId w:val="3"/>
        </w:numPr>
        <w:tabs>
          <w:tab w:val="clear" w:pos="2088"/>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ponosi odpowiedzialność z tytułu wyrządzenia szkód osobom trzecim w  trakcie realizacji umowy.</w:t>
      </w:r>
    </w:p>
    <w:p w:rsidR="006A30C7" w:rsidRPr="009E5665" w:rsidRDefault="007A3FC9"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będzie posiadał ubezpieczenia prowadzonej działalności gospodarczej w zakresie realizowanym w ramach niniejszej umowy, przez okres co najmniej od daty podpisania umowy do czasu odbioru końcowego. Na każde żądanie Zamawiającego </w:t>
      </w:r>
      <w:r>
        <w:rPr>
          <w:rFonts w:ascii="Verdana" w:hAnsi="Verdana" w:cs="Calibri"/>
          <w:sz w:val="20"/>
          <w:szCs w:val="20"/>
        </w:rPr>
        <w:t>WYKONAWCA</w:t>
      </w:r>
      <w:r w:rsidR="006A30C7" w:rsidRPr="009E5665">
        <w:rPr>
          <w:rFonts w:ascii="Verdana" w:hAnsi="Verdana" w:cs="Calibri"/>
          <w:sz w:val="20"/>
          <w:szCs w:val="20"/>
        </w:rPr>
        <w:t xml:space="preserve"> jest obowiązany okazać aktualną opłaconą polisę ubezpieczeniową lub inny dokument potwierdzający posiadanie aktualnego ubezpieczenia. Ubezpieczenie musi  obejmować, co najmniej :</w:t>
      </w:r>
    </w:p>
    <w:p w:rsidR="006A30C7" w:rsidRPr="009E5665" w:rsidRDefault="006A30C7" w:rsidP="006A30C7">
      <w:pPr>
        <w:pStyle w:val="Tekstpodstawowywcity"/>
        <w:tabs>
          <w:tab w:val="left" w:pos="284"/>
        </w:tabs>
        <w:rPr>
          <w:rFonts w:ascii="Verdana" w:hAnsi="Verdana" w:cs="Calibri"/>
          <w:sz w:val="20"/>
        </w:rPr>
      </w:pPr>
      <w:r w:rsidRPr="009E5665">
        <w:rPr>
          <w:rFonts w:ascii="Verdana" w:hAnsi="Verdana" w:cs="Calibri"/>
          <w:sz w:val="20"/>
        </w:rPr>
        <w:t>1) ubezpieczenie w pełnym zakresie od odpowiedzialności cywilnej kontraktowej w związku z realizacją niniejszej umowy, ubezpieczenia od zniszczenia wszelkiej własności spowodowanego działaniem, zaniechaniem lub niedopatrzeniem pracowników Wykonawcy w wysokości, co najmniej wartości kontraktu;</w:t>
      </w:r>
    </w:p>
    <w:p w:rsidR="006A30C7" w:rsidRPr="009E5665" w:rsidRDefault="006A30C7" w:rsidP="006A30C7">
      <w:pPr>
        <w:pStyle w:val="Tekstpodstawowywcity"/>
        <w:tabs>
          <w:tab w:val="left" w:pos="284"/>
          <w:tab w:val="num" w:pos="851"/>
        </w:tabs>
        <w:rPr>
          <w:rFonts w:ascii="Verdana" w:hAnsi="Verdana" w:cs="Calibri"/>
          <w:sz w:val="20"/>
        </w:rPr>
      </w:pPr>
      <w:r w:rsidRPr="009E5665">
        <w:rPr>
          <w:rFonts w:ascii="Verdana" w:hAnsi="Verdana" w:cs="Calibri"/>
          <w:sz w:val="20"/>
        </w:rPr>
        <w:t xml:space="preserve">2) 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t>
      </w:r>
    </w:p>
    <w:p w:rsidR="006A30C7" w:rsidRPr="009E5665" w:rsidRDefault="006A30C7" w:rsidP="006A30C7">
      <w:pPr>
        <w:pStyle w:val="Tekstpodstawowy3"/>
        <w:jc w:val="center"/>
        <w:rPr>
          <w:rFonts w:ascii="Verdana" w:hAnsi="Verdana" w:cs="Calibri"/>
          <w:b/>
          <w:bCs/>
          <w:sz w:val="20"/>
          <w:szCs w:val="20"/>
        </w:rPr>
      </w:pPr>
    </w:p>
    <w:p w:rsidR="006A30C7" w:rsidRPr="009E5665" w:rsidRDefault="006A30C7" w:rsidP="006A30C7">
      <w:pPr>
        <w:pStyle w:val="Tekstpodstawowy3"/>
        <w:jc w:val="center"/>
        <w:rPr>
          <w:rFonts w:ascii="Verdana" w:hAnsi="Verdana" w:cs="Calibri"/>
          <w:b/>
          <w:bCs/>
          <w:sz w:val="20"/>
          <w:szCs w:val="20"/>
        </w:rPr>
      </w:pPr>
      <w:r w:rsidRPr="009E5665">
        <w:rPr>
          <w:rFonts w:ascii="Verdana" w:hAnsi="Verdana" w:cs="Calibri"/>
          <w:b/>
          <w:bCs/>
          <w:sz w:val="20"/>
          <w:szCs w:val="20"/>
        </w:rPr>
        <w:t>§ 6</w:t>
      </w:r>
    </w:p>
    <w:p w:rsidR="006A30C7" w:rsidRPr="009E5665" w:rsidRDefault="007A3FC9" w:rsidP="006A30C7">
      <w:pPr>
        <w:numPr>
          <w:ilvl w:val="0"/>
          <w:numId w:val="1"/>
        </w:numPr>
        <w:tabs>
          <w:tab w:val="clear" w:pos="720"/>
          <w:tab w:val="num" w:pos="284"/>
        </w:tabs>
        <w:spacing w:line="200" w:lineRule="atLeast"/>
        <w:ind w:left="284" w:hanging="284"/>
        <w:jc w:val="both"/>
        <w:rPr>
          <w:rFonts w:ascii="Verdana" w:hAnsi="Verdana"/>
          <w:color w:val="000000"/>
          <w:sz w:val="20"/>
        </w:rPr>
      </w:pPr>
      <w:r>
        <w:rPr>
          <w:rFonts w:ascii="Verdana" w:hAnsi="Verdana"/>
          <w:color w:val="000000"/>
          <w:sz w:val="20"/>
        </w:rPr>
        <w:t>WYKONAWCA</w:t>
      </w:r>
      <w:r w:rsidR="006A30C7" w:rsidRPr="009E5665">
        <w:rPr>
          <w:rFonts w:ascii="Verdana" w:hAnsi="Verdana"/>
          <w:color w:val="000000"/>
          <w:sz w:val="20"/>
        </w:rPr>
        <w:t xml:space="preserve"> może zlecić część robót do wykonania podwykonawcom. </w:t>
      </w:r>
      <w:r w:rsidR="00C0767D">
        <w:rPr>
          <w:rFonts w:ascii="Verdana" w:hAnsi="Verdana"/>
          <w:color w:val="000000"/>
          <w:sz w:val="20"/>
        </w:rPr>
        <w:t xml:space="preserve">Do zawarcia umowy przez Wykonawcę z podwykonawcą wymagana jest zgoda Zamawiającego. </w:t>
      </w:r>
      <w:r w:rsidR="006A30C7" w:rsidRPr="009E5665">
        <w:rPr>
          <w:rFonts w:ascii="Verdana" w:hAnsi="Verdana"/>
          <w:color w:val="000000"/>
          <w:sz w:val="20"/>
        </w:rPr>
        <w:t xml:space="preserve">Wykonanie robót przez podwykonawców nie zwalnia Wykonawcy od odpowiedzialności i zobowiązań wynikających z warunków niniejszej umowy. </w:t>
      </w:r>
      <w:r>
        <w:rPr>
          <w:rFonts w:ascii="Verdana" w:hAnsi="Verdana"/>
          <w:color w:val="000000"/>
          <w:sz w:val="20"/>
        </w:rPr>
        <w:t>WYKONAWCA</w:t>
      </w:r>
      <w:r w:rsidR="006A30C7" w:rsidRPr="009E5665">
        <w:rPr>
          <w:rFonts w:ascii="Verdana" w:hAnsi="Verdana"/>
          <w:color w:val="000000"/>
          <w:sz w:val="20"/>
        </w:rPr>
        <w:t xml:space="preserve"> zlecając roboty podwykonawcom, zobowiązany jest bezwzględnie przestrzegać przepisów wynikających z art. 647</w:t>
      </w:r>
      <w:r w:rsidR="006A30C7" w:rsidRPr="009E5665">
        <w:rPr>
          <w:rFonts w:ascii="Verdana" w:hAnsi="Verdana"/>
          <w:color w:val="000000"/>
          <w:sz w:val="20"/>
          <w:vertAlign w:val="superscript"/>
        </w:rPr>
        <w:t>1</w:t>
      </w:r>
      <w:r w:rsidR="006A30C7" w:rsidRPr="009E5665">
        <w:rPr>
          <w:rFonts w:ascii="Verdana" w:hAnsi="Verdana"/>
          <w:color w:val="000000"/>
          <w:sz w:val="20"/>
        </w:rPr>
        <w:t xml:space="preserve"> Kodeksu Cywilnego.</w:t>
      </w:r>
    </w:p>
    <w:p w:rsidR="006A30C7" w:rsidRPr="009E5665" w:rsidRDefault="006A30C7" w:rsidP="006A30C7">
      <w:pPr>
        <w:numPr>
          <w:ilvl w:val="0"/>
          <w:numId w:val="1"/>
        </w:numPr>
        <w:tabs>
          <w:tab w:val="clear" w:pos="720"/>
          <w:tab w:val="num" w:pos="284"/>
        </w:tabs>
        <w:spacing w:line="200" w:lineRule="atLeast"/>
        <w:ind w:left="284" w:hanging="284"/>
        <w:jc w:val="both"/>
        <w:rPr>
          <w:rFonts w:ascii="Verdana" w:eastAsia="A" w:hAnsi="Verdana" w:cs="A"/>
          <w:sz w:val="20"/>
        </w:rPr>
      </w:pPr>
      <w:r w:rsidRPr="009E5665">
        <w:rPr>
          <w:rFonts w:ascii="Verdana" w:eastAsia="A" w:hAnsi="Verdana" w:cs="A"/>
          <w:sz w:val="20"/>
        </w:rPr>
        <w:t>Procedura   zgłoszenia podwykonawcy.</w:t>
      </w:r>
    </w:p>
    <w:p w:rsidR="006A30C7" w:rsidRPr="002D53DD" w:rsidRDefault="006A30C7" w:rsidP="006A30C7">
      <w:pPr>
        <w:spacing w:line="200" w:lineRule="atLeast"/>
        <w:ind w:left="567" w:hanging="283"/>
        <w:jc w:val="both"/>
        <w:rPr>
          <w:rFonts w:ascii="Verdana" w:eastAsia="A" w:hAnsi="Verdana"/>
          <w:sz w:val="20"/>
        </w:rPr>
      </w:pPr>
      <w:r w:rsidRPr="009E5665">
        <w:rPr>
          <w:rFonts w:ascii="Verdana" w:eastAsia="A" w:hAnsi="Verdana" w:cs="A"/>
          <w:sz w:val="20"/>
        </w:rPr>
        <w:t xml:space="preserve">1) </w:t>
      </w:r>
      <w:r w:rsidR="007A3FC9">
        <w:rPr>
          <w:rFonts w:ascii="Verdana" w:eastAsia="A" w:hAnsi="Verdana" w:cs="A"/>
          <w:sz w:val="20"/>
        </w:rPr>
        <w:t>WYKONAWCA</w:t>
      </w:r>
      <w:r w:rsidRPr="009E5665">
        <w:rPr>
          <w:rFonts w:ascii="Verdana" w:eastAsia="A" w:hAnsi="Verdana" w:cs="A"/>
          <w:sz w:val="20"/>
        </w:rPr>
        <w:t xml:space="preserve"> ma obowiązek przedkładania  zamawiającemu projektu umowy o podwykonawstwo, a także projektu jej zmiany, oraz poświadczonej za zgodność z oryginałem kopii zawartej umowy o podwykonawstwo i jej zmian,  z wyłączeniem umów o podwykonawstwo o wartości mniejszej niż 0,5% wartości umowy</w:t>
      </w:r>
      <w:r w:rsidR="00E43960">
        <w:rPr>
          <w:rFonts w:ascii="Verdana" w:eastAsia="A" w:hAnsi="Verdana" w:cs="A"/>
          <w:sz w:val="20"/>
        </w:rPr>
        <w:t xml:space="preserve"> netto</w:t>
      </w:r>
      <w:r w:rsidRPr="009E5665">
        <w:rPr>
          <w:rFonts w:ascii="Verdana" w:eastAsia="A" w:hAnsi="Verdana" w:cs="A"/>
          <w:sz w:val="20"/>
        </w:rPr>
        <w:t>.</w:t>
      </w:r>
      <w:r w:rsidR="002D53DD" w:rsidRPr="002D53DD">
        <w:t xml:space="preserve"> </w:t>
      </w:r>
      <w:r w:rsidR="002D53DD" w:rsidRPr="002D53DD">
        <w:rPr>
          <w:rFonts w:ascii="Verdana" w:hAnsi="Verdana"/>
          <w:sz w:val="20"/>
        </w:rPr>
        <w:t xml:space="preserve">Ponadto </w:t>
      </w:r>
      <w:r w:rsidR="00590689">
        <w:rPr>
          <w:rFonts w:ascii="Verdana" w:hAnsi="Verdana"/>
          <w:sz w:val="20"/>
        </w:rPr>
        <w:t>WYKONAWCA</w:t>
      </w:r>
      <w:r w:rsidR="002D53DD" w:rsidRPr="002D53DD">
        <w:rPr>
          <w:rFonts w:ascii="Verdana" w:hAnsi="Verdana"/>
          <w:sz w:val="20"/>
        </w:rPr>
        <w:t xml:space="preserve"> zobowiązany jest przedstawić odpis z Krajowego Rejestru Sądowego lub inny dokument, właściwy dla danej formy organizacyjnej Podwykonawcy wskazujący na uprawnienia osób wymienionych w umowie do reprezentowania stron umowy;</w:t>
      </w:r>
    </w:p>
    <w:p w:rsidR="006A30C7" w:rsidRPr="009E5665" w:rsidRDefault="006A30C7" w:rsidP="006A30C7">
      <w:pPr>
        <w:tabs>
          <w:tab w:val="left" w:pos="0"/>
        </w:tabs>
        <w:autoSpaceDE w:val="0"/>
        <w:ind w:left="567" w:hanging="283"/>
        <w:jc w:val="both"/>
        <w:rPr>
          <w:rFonts w:ascii="Verdana" w:eastAsia="A" w:hAnsi="Verdana" w:cs="A"/>
          <w:sz w:val="20"/>
        </w:rPr>
      </w:pPr>
      <w:r w:rsidRPr="009E5665">
        <w:rPr>
          <w:rFonts w:ascii="Verdana" w:eastAsia="A" w:hAnsi="Verdana" w:cs="A"/>
          <w:sz w:val="20"/>
        </w:rPr>
        <w:lastRenderedPageBreak/>
        <w:t>2)</w:t>
      </w:r>
      <w:r w:rsidRPr="009E5665">
        <w:rPr>
          <w:rFonts w:ascii="Verdana" w:eastAsia="A" w:hAnsi="Verdana" w:cs="A"/>
          <w:sz w:val="20"/>
        </w:rPr>
        <w:tab/>
      </w:r>
      <w:r w:rsidR="007A3FC9">
        <w:rPr>
          <w:rFonts w:ascii="Verdana" w:eastAsia="A" w:hAnsi="Verdana" w:cs="A"/>
          <w:sz w:val="20"/>
        </w:rPr>
        <w:t>ZAMAWIAJĄCY</w:t>
      </w:r>
      <w:r w:rsidRPr="009E5665">
        <w:rPr>
          <w:rFonts w:ascii="Verdana" w:eastAsia="A" w:hAnsi="Verdana" w:cs="A"/>
          <w:sz w:val="20"/>
        </w:rPr>
        <w:t xml:space="preserve"> ma prawo do złożenia zastrzeżeń, do projektu umowy i umowy o podwykonawstwo i do projektu jej zmiany w terminie 10 dni roboczych od dnia doręczenia jej do Zamawiającego. Niezgłoszenie pisemnych zastrzeżeń do przedłożonego projektu umowy i umowy o podwykonawstwo, w tym terminie, uważa się za akceptację projektu umowy przez zamawiającego. Pisemne zastrzeżenia do projektu umowy i umowy o podwykonawstwo, mogą dotyczyć:</w:t>
      </w:r>
    </w:p>
    <w:p w:rsidR="006A30C7" w:rsidRPr="009E5665" w:rsidRDefault="006A30C7" w:rsidP="006A30C7">
      <w:pPr>
        <w:tabs>
          <w:tab w:val="left" w:pos="0"/>
        </w:tabs>
        <w:ind w:left="567" w:hanging="283"/>
        <w:jc w:val="both"/>
        <w:rPr>
          <w:rFonts w:ascii="Verdana" w:hAnsi="Verdana"/>
          <w:sz w:val="20"/>
        </w:rPr>
      </w:pPr>
      <w:r w:rsidRPr="009E5665">
        <w:rPr>
          <w:rFonts w:ascii="Verdana" w:hAnsi="Verdana"/>
          <w:sz w:val="20"/>
        </w:rPr>
        <w:t>a)</w:t>
      </w:r>
      <w:r w:rsidRPr="009E5665">
        <w:rPr>
          <w:rFonts w:ascii="Verdana" w:hAnsi="Verdana"/>
          <w:sz w:val="20"/>
        </w:rPr>
        <w:tab/>
        <w:t>niespełnienia wymagań określonych w specyfikacji istotnych warunków zamówienia;</w:t>
      </w:r>
    </w:p>
    <w:p w:rsidR="006A30C7" w:rsidRPr="009E5665" w:rsidRDefault="006A30C7" w:rsidP="006A30C7">
      <w:pPr>
        <w:tabs>
          <w:tab w:val="left" w:pos="0"/>
        </w:tabs>
        <w:autoSpaceDE w:val="0"/>
        <w:ind w:left="567" w:hanging="283"/>
        <w:jc w:val="both"/>
        <w:rPr>
          <w:rFonts w:ascii="Verdana" w:eastAsia="A" w:hAnsi="Verdana" w:cs="A"/>
          <w:sz w:val="20"/>
        </w:rPr>
      </w:pPr>
      <w:r w:rsidRPr="009E5665">
        <w:rPr>
          <w:rFonts w:ascii="Verdana" w:eastAsia="A" w:hAnsi="Verdana" w:cs="A"/>
          <w:sz w:val="20"/>
        </w:rPr>
        <w:t>b)</w:t>
      </w:r>
      <w:r w:rsidRPr="009E5665">
        <w:rPr>
          <w:rFonts w:ascii="Verdana" w:eastAsia="A" w:hAnsi="Verdana" w:cs="A"/>
          <w:sz w:val="20"/>
        </w:rPr>
        <w:tab/>
        <w:t xml:space="preserve">terminu zapłaty wynagrodzenia </w:t>
      </w:r>
      <w:r w:rsidR="00E43960">
        <w:rPr>
          <w:rFonts w:ascii="Verdana" w:eastAsia="A" w:hAnsi="Verdana" w:cs="A"/>
          <w:sz w:val="20"/>
        </w:rPr>
        <w:t>dłuższego niż określonego w pkt</w:t>
      </w:r>
      <w:r w:rsidRPr="009E5665">
        <w:rPr>
          <w:rFonts w:ascii="Verdana" w:eastAsia="A" w:hAnsi="Verdana" w:cs="A"/>
          <w:sz w:val="20"/>
        </w:rPr>
        <w:t xml:space="preserve"> 5 niniejszego </w:t>
      </w:r>
      <w:r w:rsidR="00E43960">
        <w:rPr>
          <w:rFonts w:ascii="Verdana" w:eastAsia="A" w:hAnsi="Verdana" w:cs="A"/>
          <w:sz w:val="20"/>
        </w:rPr>
        <w:t>ustępu</w:t>
      </w:r>
      <w:r w:rsidRPr="009E5665">
        <w:rPr>
          <w:rFonts w:ascii="Verdana" w:eastAsia="A" w:hAnsi="Verdana" w:cs="A"/>
          <w:sz w:val="20"/>
        </w:rPr>
        <w:t>.</w:t>
      </w:r>
    </w:p>
    <w:p w:rsidR="006A30C7" w:rsidRPr="009E5665" w:rsidRDefault="006A30C7" w:rsidP="006A30C7">
      <w:pPr>
        <w:tabs>
          <w:tab w:val="left" w:pos="0"/>
        </w:tabs>
        <w:autoSpaceDE w:val="0"/>
        <w:ind w:left="567" w:hanging="283"/>
        <w:jc w:val="both"/>
        <w:rPr>
          <w:rFonts w:ascii="Verdana" w:eastAsia="A" w:hAnsi="Verdana" w:cs="A"/>
          <w:sz w:val="20"/>
        </w:rPr>
      </w:pPr>
      <w:r w:rsidRPr="009E5665">
        <w:rPr>
          <w:rFonts w:ascii="Verdana" w:eastAsia="A" w:hAnsi="Verdana" w:cs="A"/>
          <w:sz w:val="20"/>
        </w:rPr>
        <w:t>3)</w:t>
      </w:r>
      <w:r w:rsidRPr="009E5665">
        <w:rPr>
          <w:rFonts w:ascii="Verdana" w:eastAsia="A" w:hAnsi="Verdana" w:cs="A"/>
          <w:sz w:val="20"/>
        </w:rPr>
        <w:tab/>
      </w:r>
      <w:r w:rsidR="007A3FC9">
        <w:rPr>
          <w:rFonts w:ascii="Verdana" w:eastAsia="A" w:hAnsi="Verdana" w:cs="A"/>
          <w:sz w:val="20"/>
        </w:rPr>
        <w:t>WYKONAWCA</w:t>
      </w:r>
      <w:r w:rsidRPr="009E5665">
        <w:rPr>
          <w:rFonts w:ascii="Verdana" w:eastAsia="A" w:hAnsi="Verdana" w:cs="A"/>
          <w:sz w:val="20"/>
        </w:rPr>
        <w:t xml:space="preserve"> ma obowiązek przedkładania  </w:t>
      </w:r>
      <w:r w:rsidR="00E43960">
        <w:rPr>
          <w:rFonts w:ascii="Verdana" w:eastAsia="A" w:hAnsi="Verdana" w:cs="A"/>
          <w:sz w:val="20"/>
        </w:rPr>
        <w:t>Z</w:t>
      </w:r>
      <w:r w:rsidRPr="009E5665">
        <w:rPr>
          <w:rFonts w:ascii="Verdana" w:eastAsia="A" w:hAnsi="Verdana" w:cs="A"/>
          <w:sz w:val="20"/>
        </w:rPr>
        <w:t xml:space="preserve">amawiającemu poświadczonej za zgodność z oryginałem kopii zawartych umów o podwykonawstwo, których przedmiotem są dostawy lub usługi, oraz ich zmian. </w:t>
      </w:r>
      <w:r w:rsidR="007A3FC9">
        <w:rPr>
          <w:rFonts w:ascii="Verdana" w:eastAsia="A" w:hAnsi="Verdana" w:cs="A"/>
          <w:sz w:val="20"/>
        </w:rPr>
        <w:t>WYKONAWCA</w:t>
      </w:r>
      <w:r w:rsidRPr="009E5665">
        <w:rPr>
          <w:rFonts w:ascii="Verdana" w:eastAsia="A" w:hAnsi="Verdana" w:cs="A"/>
          <w:sz w:val="20"/>
        </w:rPr>
        <w:t xml:space="preserve">, podwykonawca lub dalszy podwykonawca  przedkłada zamawiającemu poświadczoną za zgodność z oryginałem kopię zawartej umowy o podwykonawstwo, w terminie 7 dni od dnia jej zawarcia. Ustalenia zawarte w pkt 2 niniejszego </w:t>
      </w:r>
      <w:r w:rsidR="00E43960">
        <w:rPr>
          <w:rFonts w:ascii="Verdana" w:eastAsia="A" w:hAnsi="Verdana" w:cs="A"/>
          <w:sz w:val="20"/>
        </w:rPr>
        <w:t>ustępu</w:t>
      </w:r>
      <w:r w:rsidRPr="009E5665">
        <w:rPr>
          <w:rFonts w:ascii="Verdana" w:eastAsia="A" w:hAnsi="Verdana" w:cs="A"/>
          <w:sz w:val="20"/>
        </w:rPr>
        <w:t xml:space="preserve">  stosuje się odpowiednio.</w:t>
      </w:r>
    </w:p>
    <w:p w:rsidR="006A30C7" w:rsidRPr="009E5665" w:rsidRDefault="006A30C7" w:rsidP="006A30C7">
      <w:pPr>
        <w:tabs>
          <w:tab w:val="left" w:pos="0"/>
        </w:tabs>
        <w:autoSpaceDE w:val="0"/>
        <w:ind w:left="567" w:hanging="283"/>
        <w:jc w:val="both"/>
        <w:rPr>
          <w:rFonts w:ascii="Verdana" w:eastAsia="A" w:hAnsi="Verdana" w:cs="A"/>
          <w:sz w:val="20"/>
        </w:rPr>
      </w:pPr>
      <w:r w:rsidRPr="009E5665">
        <w:rPr>
          <w:rFonts w:ascii="Verdana" w:eastAsia="A" w:hAnsi="Verdana" w:cs="A"/>
          <w:sz w:val="20"/>
        </w:rPr>
        <w:t>4)</w:t>
      </w:r>
      <w:r w:rsidRPr="009E5665">
        <w:rPr>
          <w:rFonts w:ascii="Verdana" w:eastAsia="A" w:hAnsi="Verdana" w:cs="A"/>
          <w:sz w:val="20"/>
        </w:rPr>
        <w:tab/>
        <w:t xml:space="preserve">Warunkiem zapłaty przez zamawiającego drugiej i następnej części należnego wynagrodzenia za odebrane roboty budowlane jest przedstawienie dowodów zapłaty wymagalnego wynagrodzenia podwykonawcom i dalszym podwykonawcom. W przypadku nieprzedstawienia przez wykonawcę wszystkich dowodów zapłaty, o których mowa w zdaniu poprzednim, </w:t>
      </w:r>
      <w:r w:rsidR="007A3FC9">
        <w:rPr>
          <w:rFonts w:ascii="Verdana" w:eastAsia="A" w:hAnsi="Verdana" w:cs="A"/>
          <w:sz w:val="20"/>
        </w:rPr>
        <w:t>ZAMAWIAJĄCY</w:t>
      </w:r>
      <w:r w:rsidRPr="009E5665">
        <w:rPr>
          <w:rFonts w:ascii="Verdana" w:eastAsia="A" w:hAnsi="Verdana" w:cs="A"/>
          <w:sz w:val="20"/>
        </w:rPr>
        <w:t xml:space="preserve"> wstrzymuje </w:t>
      </w:r>
      <w:r w:rsidRPr="009E5665">
        <w:rPr>
          <w:rFonts w:ascii="Verdana" w:hAnsi="Verdana"/>
          <w:sz w:val="20"/>
        </w:rPr>
        <w:t>wypłatę należnego wynagrodzenia za odebrane roboty budowlane,</w:t>
      </w:r>
      <w:r w:rsidRPr="009E5665">
        <w:rPr>
          <w:rFonts w:ascii="Verdana" w:eastAsia="A" w:hAnsi="Verdana" w:cs="A"/>
          <w:sz w:val="20"/>
        </w:rPr>
        <w:t xml:space="preserve"> w części równej sumie kwot wynikających z nieprzedstawionych dowodów zapłaty.</w:t>
      </w:r>
    </w:p>
    <w:p w:rsidR="006A30C7" w:rsidRPr="009E5665" w:rsidRDefault="006A30C7" w:rsidP="006A30C7">
      <w:pPr>
        <w:shd w:val="clear" w:color="auto" w:fill="FFFFFF"/>
        <w:tabs>
          <w:tab w:val="left" w:pos="0"/>
        </w:tabs>
        <w:autoSpaceDE w:val="0"/>
        <w:ind w:left="567" w:hanging="283"/>
        <w:jc w:val="both"/>
        <w:rPr>
          <w:rFonts w:ascii="Verdana" w:hAnsi="Verdana"/>
          <w:b/>
          <w:bCs/>
          <w:color w:val="000000"/>
          <w:sz w:val="20"/>
        </w:rPr>
      </w:pPr>
      <w:r w:rsidRPr="009E5665">
        <w:rPr>
          <w:rFonts w:ascii="Verdana" w:eastAsia="A" w:hAnsi="Verdana" w:cs="A"/>
          <w:sz w:val="20"/>
        </w:rPr>
        <w:t>5)</w:t>
      </w:r>
      <w:r w:rsidRPr="009E5665">
        <w:rPr>
          <w:rFonts w:ascii="Verdana" w:eastAsia="A" w:hAnsi="Verdana" w:cs="A"/>
          <w:sz w:val="20"/>
        </w:rPr>
        <w:tab/>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 </w:t>
      </w:r>
      <w:r w:rsidRPr="009E5665">
        <w:rPr>
          <w:rFonts w:ascii="Verdana" w:eastAsia="A" w:hAnsi="Verdana" w:cs="A"/>
          <w:sz w:val="20"/>
          <w:shd w:val="clear" w:color="auto" w:fill="FFFFFF"/>
        </w:rPr>
        <w:t>Dzień doręczenia faktur, rachunków do wykonawcy od podwykonawcy lub dalszego podwykonawcy, do rozliczenia końcowego nie może nastąpić później niż w dniu zgłoszenia do odbioru robót przez wykonawcę zamawiającemu.</w:t>
      </w:r>
    </w:p>
    <w:p w:rsidR="00242719" w:rsidRDefault="00242719" w:rsidP="006A30C7">
      <w:pPr>
        <w:pStyle w:val="Tekstpodstawowy3"/>
        <w:jc w:val="center"/>
        <w:rPr>
          <w:rFonts w:ascii="Verdana" w:hAnsi="Verdana" w:cs="Calibri"/>
          <w:b/>
          <w:bCs/>
          <w:sz w:val="20"/>
          <w:szCs w:val="20"/>
        </w:rPr>
      </w:pPr>
    </w:p>
    <w:p w:rsidR="006A30C7" w:rsidRPr="009E5665" w:rsidRDefault="006A30C7" w:rsidP="006A30C7">
      <w:pPr>
        <w:pStyle w:val="Tekstpodstawowy3"/>
        <w:jc w:val="center"/>
        <w:rPr>
          <w:rFonts w:ascii="Verdana" w:hAnsi="Verdana" w:cs="Calibri"/>
          <w:b/>
          <w:bCs/>
          <w:sz w:val="20"/>
          <w:szCs w:val="20"/>
        </w:rPr>
      </w:pPr>
      <w:r w:rsidRPr="009E5665">
        <w:rPr>
          <w:rFonts w:ascii="Verdana" w:hAnsi="Verdana" w:cs="Calibri"/>
          <w:b/>
          <w:bCs/>
          <w:sz w:val="20"/>
          <w:szCs w:val="20"/>
        </w:rPr>
        <w:t>§ 7</w:t>
      </w:r>
    </w:p>
    <w:p w:rsidR="006A30C7" w:rsidRPr="00452CE8" w:rsidRDefault="006A30C7" w:rsidP="00452CE8">
      <w:pPr>
        <w:tabs>
          <w:tab w:val="num" w:pos="284"/>
          <w:tab w:val="num" w:pos="1068"/>
        </w:tabs>
        <w:spacing w:line="120" w:lineRule="atLeast"/>
        <w:ind w:left="284" w:hanging="284"/>
        <w:jc w:val="both"/>
        <w:rPr>
          <w:rFonts w:ascii="Verdana" w:hAnsi="Verdana" w:cs="Calibri"/>
          <w:sz w:val="20"/>
        </w:rPr>
      </w:pPr>
      <w:r w:rsidRPr="009E5665">
        <w:rPr>
          <w:rFonts w:ascii="Verdana" w:hAnsi="Verdana" w:cs="Calibri"/>
          <w:sz w:val="20"/>
        </w:rPr>
        <w:t xml:space="preserve">1. </w:t>
      </w:r>
      <w:r w:rsidRPr="009E5665">
        <w:rPr>
          <w:rFonts w:ascii="Verdana" w:hAnsi="Verdana" w:cs="Calibri"/>
          <w:sz w:val="20"/>
        </w:rPr>
        <w:tab/>
      </w:r>
      <w:r w:rsidRPr="00452CE8">
        <w:rPr>
          <w:rFonts w:ascii="Verdana" w:hAnsi="Verdana" w:cs="Calibri"/>
          <w:sz w:val="20"/>
        </w:rPr>
        <w:t xml:space="preserve">Zakończenie wykonania robót oraz gotowość do odbioru końcowego </w:t>
      </w:r>
      <w:r w:rsidR="007A3FC9" w:rsidRPr="00452CE8">
        <w:rPr>
          <w:rFonts w:ascii="Verdana" w:hAnsi="Verdana" w:cs="Calibri"/>
          <w:sz w:val="20"/>
        </w:rPr>
        <w:t>WYKONAWCA</w:t>
      </w:r>
      <w:r w:rsidRPr="00452CE8">
        <w:rPr>
          <w:rFonts w:ascii="Verdana" w:hAnsi="Verdana" w:cs="Calibri"/>
          <w:sz w:val="20"/>
        </w:rPr>
        <w:t xml:space="preserve"> zobowiązany jest zgłosić w formie pisemnej bezpośrednio w siedzibie ZAMAWIAJĄCEGO.</w:t>
      </w:r>
    </w:p>
    <w:p w:rsidR="006A30C7" w:rsidRPr="00452CE8" w:rsidRDefault="006A30C7" w:rsidP="00452CE8">
      <w:pPr>
        <w:tabs>
          <w:tab w:val="num" w:pos="284"/>
          <w:tab w:val="num" w:pos="1068"/>
        </w:tabs>
        <w:spacing w:line="120" w:lineRule="atLeast"/>
        <w:ind w:left="284" w:hanging="284"/>
        <w:jc w:val="both"/>
        <w:rPr>
          <w:rFonts w:ascii="Verdana" w:hAnsi="Verdana" w:cs="Calibri"/>
          <w:sz w:val="20"/>
        </w:rPr>
      </w:pPr>
      <w:r w:rsidRPr="00452CE8">
        <w:rPr>
          <w:rFonts w:ascii="Verdana" w:hAnsi="Verdana" w:cs="Calibri"/>
          <w:sz w:val="20"/>
        </w:rPr>
        <w:t xml:space="preserve">2. </w:t>
      </w:r>
      <w:r w:rsidRPr="00452CE8">
        <w:rPr>
          <w:rFonts w:ascii="Verdana" w:hAnsi="Verdana" w:cs="Calibri"/>
          <w:sz w:val="20"/>
        </w:rPr>
        <w:tab/>
        <w:t>Podstawą do zgłoszenia przez WYKONAWCĘ  gotowości odbioru robót jest faktyczne wykonanie robót, potwierdzone przez inspektora nadzoru inwestorskiego.</w:t>
      </w:r>
    </w:p>
    <w:p w:rsidR="006A30C7" w:rsidRPr="00452CE8" w:rsidRDefault="006A30C7" w:rsidP="00452CE8">
      <w:pPr>
        <w:tabs>
          <w:tab w:val="num" w:pos="284"/>
          <w:tab w:val="num" w:pos="1068"/>
        </w:tabs>
        <w:spacing w:line="120" w:lineRule="atLeast"/>
        <w:ind w:left="284" w:hanging="284"/>
        <w:jc w:val="both"/>
        <w:rPr>
          <w:rFonts w:ascii="Verdana" w:hAnsi="Verdana" w:cs="Calibri"/>
          <w:sz w:val="20"/>
        </w:rPr>
      </w:pPr>
      <w:r w:rsidRPr="00452CE8">
        <w:rPr>
          <w:rFonts w:ascii="Verdana" w:hAnsi="Verdana" w:cs="Calibri"/>
          <w:sz w:val="20"/>
        </w:rPr>
        <w:t xml:space="preserve">3. </w:t>
      </w:r>
      <w:r w:rsidRPr="00452CE8">
        <w:rPr>
          <w:rFonts w:ascii="Verdana" w:hAnsi="Verdana" w:cs="Calibri"/>
          <w:sz w:val="20"/>
        </w:rPr>
        <w:tab/>
        <w:t xml:space="preserve">Na dzień zgłoszenia gotowości do odbioru końcowego </w:t>
      </w:r>
      <w:r w:rsidR="007A3FC9" w:rsidRPr="00452CE8">
        <w:rPr>
          <w:rFonts w:ascii="Verdana" w:hAnsi="Verdana" w:cs="Calibri"/>
          <w:sz w:val="20"/>
        </w:rPr>
        <w:t>WYKONAWCA</w:t>
      </w:r>
      <w:r w:rsidRPr="00452CE8">
        <w:rPr>
          <w:rFonts w:ascii="Verdana" w:hAnsi="Verdana" w:cs="Calibri"/>
          <w:sz w:val="20"/>
        </w:rPr>
        <w:t xml:space="preserve"> dostarczy  dokumenty odbiorowe</w:t>
      </w:r>
      <w:r w:rsidR="00452CE8" w:rsidRPr="00452CE8">
        <w:rPr>
          <w:rFonts w:ascii="Verdana" w:hAnsi="Verdana" w:cs="Calibri"/>
          <w:sz w:val="20"/>
        </w:rPr>
        <w:t xml:space="preserve"> potwierdzone przez Inspektora nadzoru inwestorskiego,</w:t>
      </w:r>
      <w:r w:rsidRPr="00452CE8">
        <w:rPr>
          <w:rFonts w:ascii="Verdana" w:hAnsi="Verdana" w:cs="Calibri"/>
          <w:sz w:val="20"/>
        </w:rPr>
        <w:t xml:space="preserve"> niezbędne do weryfikacji poprawności wykonanych robót. </w:t>
      </w:r>
    </w:p>
    <w:p w:rsidR="006A30C7" w:rsidRPr="00452CE8" w:rsidRDefault="006A30C7" w:rsidP="00452CE8">
      <w:pPr>
        <w:tabs>
          <w:tab w:val="num" w:pos="284"/>
          <w:tab w:val="num" w:pos="1068"/>
        </w:tabs>
        <w:spacing w:line="120" w:lineRule="atLeast"/>
        <w:ind w:left="284" w:hanging="284"/>
        <w:jc w:val="both"/>
        <w:rPr>
          <w:rFonts w:ascii="Verdana" w:hAnsi="Verdana" w:cs="Calibri"/>
          <w:sz w:val="20"/>
        </w:rPr>
      </w:pPr>
      <w:r w:rsidRPr="00452CE8">
        <w:rPr>
          <w:rFonts w:ascii="Verdana" w:hAnsi="Verdana" w:cs="Calibri"/>
          <w:sz w:val="20"/>
        </w:rPr>
        <w:t xml:space="preserve">4. </w:t>
      </w:r>
      <w:r w:rsidRPr="00452CE8">
        <w:rPr>
          <w:rFonts w:ascii="Verdana" w:hAnsi="Verdana" w:cs="Calibri"/>
          <w:sz w:val="20"/>
        </w:rPr>
        <w:tab/>
      </w:r>
      <w:r w:rsidR="007A3FC9" w:rsidRPr="00452CE8">
        <w:rPr>
          <w:rFonts w:ascii="Verdana" w:hAnsi="Verdana" w:cs="Calibri"/>
          <w:sz w:val="20"/>
        </w:rPr>
        <w:t>ZAMAWIAJĄCY</w:t>
      </w:r>
      <w:r w:rsidRPr="00452CE8">
        <w:rPr>
          <w:rFonts w:ascii="Verdana" w:hAnsi="Verdana" w:cs="Calibri"/>
          <w:sz w:val="20"/>
        </w:rPr>
        <w:t xml:space="preserve"> zobowiązuje się przystąpić do odbioru końcowego wykonanych  robót w terminie </w:t>
      </w:r>
      <w:r w:rsidR="00487D4E">
        <w:rPr>
          <w:rFonts w:ascii="Verdana" w:hAnsi="Verdana" w:cs="Calibri"/>
          <w:sz w:val="20"/>
        </w:rPr>
        <w:t>10</w:t>
      </w:r>
      <w:r w:rsidRPr="00452CE8">
        <w:rPr>
          <w:rFonts w:ascii="Verdana" w:hAnsi="Verdana" w:cs="Calibri"/>
          <w:sz w:val="20"/>
        </w:rPr>
        <w:t xml:space="preserve"> dni od daty zgłoszenia ich zakończenia i dostarczenia dokumentów, o których mowa w ust. 3. </w:t>
      </w:r>
      <w:r w:rsidR="007A3FC9" w:rsidRPr="00452CE8">
        <w:rPr>
          <w:rFonts w:ascii="Verdana" w:hAnsi="Verdana" w:cs="Calibri"/>
          <w:sz w:val="20"/>
        </w:rPr>
        <w:t>ZAMAWIAJĄCY</w:t>
      </w:r>
      <w:r w:rsidRPr="00452CE8">
        <w:rPr>
          <w:rFonts w:ascii="Verdana" w:hAnsi="Verdana" w:cs="Calibri"/>
          <w:sz w:val="20"/>
        </w:rPr>
        <w:t xml:space="preserve"> dokonuje odbioru z udziałem WYKONAWCY</w:t>
      </w:r>
      <w:r w:rsidR="00487D4E">
        <w:rPr>
          <w:rFonts w:ascii="Verdana" w:hAnsi="Verdana" w:cs="Calibri"/>
          <w:sz w:val="20"/>
        </w:rPr>
        <w:t xml:space="preserve"> oraz przedstawicieli Regionalnej</w:t>
      </w:r>
      <w:r w:rsidR="00A12776">
        <w:rPr>
          <w:rFonts w:ascii="Verdana" w:hAnsi="Verdana" w:cs="Calibri"/>
          <w:sz w:val="20"/>
        </w:rPr>
        <w:t xml:space="preserve"> Dyrekcji Lasów Państwowych</w:t>
      </w:r>
      <w:r w:rsidRPr="00452CE8">
        <w:rPr>
          <w:rFonts w:ascii="Verdana" w:hAnsi="Verdana" w:cs="Calibri"/>
          <w:sz w:val="20"/>
        </w:rPr>
        <w:t>.</w:t>
      </w:r>
    </w:p>
    <w:p w:rsidR="00452CE8" w:rsidRPr="00452CE8" w:rsidRDefault="006A30C7" w:rsidP="00452CE8">
      <w:pPr>
        <w:tabs>
          <w:tab w:val="num" w:pos="284"/>
          <w:tab w:val="left" w:pos="567"/>
        </w:tabs>
        <w:suppressAutoHyphens w:val="0"/>
        <w:spacing w:after="120"/>
        <w:ind w:left="284" w:hanging="284"/>
        <w:jc w:val="both"/>
        <w:rPr>
          <w:rFonts w:ascii="Verdana" w:hAnsi="Verdana"/>
          <w:sz w:val="20"/>
        </w:rPr>
      </w:pPr>
      <w:r w:rsidRPr="00452CE8">
        <w:rPr>
          <w:rFonts w:ascii="Verdana" w:hAnsi="Verdana" w:cs="Calibri"/>
          <w:sz w:val="20"/>
        </w:rPr>
        <w:t xml:space="preserve">5. </w:t>
      </w:r>
      <w:r w:rsidRPr="00452CE8">
        <w:rPr>
          <w:rFonts w:ascii="Verdana" w:hAnsi="Verdana" w:cs="Calibri"/>
          <w:sz w:val="20"/>
        </w:rPr>
        <w:tab/>
      </w:r>
      <w:r w:rsidR="00452CE8" w:rsidRPr="00452CE8">
        <w:rPr>
          <w:rFonts w:ascii="Verdana" w:hAnsi="Verdana"/>
          <w:sz w:val="20"/>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w:t>
      </w:r>
      <w:r w:rsidR="00590689">
        <w:rPr>
          <w:rFonts w:ascii="Verdana" w:hAnsi="Verdana"/>
          <w:sz w:val="20"/>
        </w:rPr>
        <w:t>ZAMAWIĄJACY</w:t>
      </w:r>
      <w:r w:rsidR="00452CE8" w:rsidRPr="00452CE8">
        <w:rPr>
          <w:rFonts w:ascii="Verdana" w:hAnsi="Verdana"/>
          <w:sz w:val="20"/>
        </w:rPr>
        <w:t xml:space="preserve"> może przerwać Odbiór końcowy, wyznaczając Wykonawcy termin do wykonania robót, usunięcia wad lub przeprowadzenia prób i sprawdzeń, uwzględniający złożoność ich techniczną, a po jego upływie powrócić do wykonywania czynności Odbioru końcowego. </w:t>
      </w:r>
    </w:p>
    <w:p w:rsidR="00452CE8" w:rsidRPr="00452CE8" w:rsidRDefault="00452CE8" w:rsidP="00452CE8">
      <w:pPr>
        <w:tabs>
          <w:tab w:val="num" w:pos="284"/>
          <w:tab w:val="left" w:pos="567"/>
        </w:tabs>
        <w:suppressAutoHyphens w:val="0"/>
        <w:spacing w:after="120"/>
        <w:ind w:left="284" w:hanging="284"/>
        <w:jc w:val="both"/>
        <w:rPr>
          <w:rFonts w:ascii="Verdana" w:hAnsi="Verdana"/>
          <w:sz w:val="20"/>
        </w:rPr>
      </w:pPr>
      <w:r w:rsidRPr="00452CE8">
        <w:rPr>
          <w:rFonts w:ascii="Verdana" w:hAnsi="Verdana"/>
          <w:spacing w:val="-4"/>
          <w:sz w:val="20"/>
        </w:rPr>
        <w:t>6. Komisja sporządza Protokół Odbioru końcowego robót. Podpisany Protokół odbioru końcowego robót jest podstawą do dokonania końcowych rozliczeń Stron.</w:t>
      </w:r>
    </w:p>
    <w:p w:rsidR="00452CE8" w:rsidRPr="00452CE8" w:rsidRDefault="00452CE8" w:rsidP="00452CE8">
      <w:pPr>
        <w:tabs>
          <w:tab w:val="num" w:pos="284"/>
          <w:tab w:val="left" w:pos="567"/>
        </w:tabs>
        <w:suppressAutoHyphens w:val="0"/>
        <w:spacing w:after="120"/>
        <w:ind w:left="284" w:hanging="284"/>
        <w:jc w:val="both"/>
        <w:rPr>
          <w:rFonts w:ascii="Verdana" w:hAnsi="Verdana"/>
          <w:color w:val="FF0000"/>
          <w:sz w:val="20"/>
        </w:rPr>
      </w:pPr>
      <w:r w:rsidRPr="00452CE8">
        <w:rPr>
          <w:rFonts w:ascii="Verdana" w:hAnsi="Verdana"/>
          <w:sz w:val="20"/>
        </w:rPr>
        <w:t>7. W przypadku stwierdzenia w toku odbioru nieistotnych</w:t>
      </w:r>
      <w:r w:rsidRPr="00452CE8">
        <w:rPr>
          <w:rFonts w:ascii="Verdana" w:hAnsi="Verdana"/>
          <w:color w:val="FF0000"/>
          <w:sz w:val="20"/>
        </w:rPr>
        <w:t xml:space="preserve"> </w:t>
      </w:r>
      <w:r w:rsidRPr="00452CE8">
        <w:rPr>
          <w:rFonts w:ascii="Verdana" w:hAnsi="Verdana"/>
          <w:sz w:val="20"/>
        </w:rPr>
        <w:t xml:space="preserve">wad przedmiotu Umowy, Strony uzgadniają w treści protokołu termin i sposób usunięcia wad. Jeżeli </w:t>
      </w:r>
      <w:r w:rsidR="00590689">
        <w:rPr>
          <w:rFonts w:ascii="Verdana" w:hAnsi="Verdana"/>
          <w:sz w:val="20"/>
        </w:rPr>
        <w:t>WYKONAWCA</w:t>
      </w:r>
      <w:r w:rsidRPr="00452CE8">
        <w:rPr>
          <w:rFonts w:ascii="Verdana" w:hAnsi="Verdana"/>
          <w:sz w:val="20"/>
        </w:rPr>
        <w:t xml:space="preserve"> nie usunie wad w terminie lub w sposób ustalony w Protokole odbioru końcowego, </w:t>
      </w:r>
      <w:r w:rsidR="00590689">
        <w:rPr>
          <w:rFonts w:ascii="Verdana" w:hAnsi="Verdana"/>
          <w:sz w:val="20"/>
        </w:rPr>
        <w:t>ZAMAWIĄJACY</w:t>
      </w:r>
      <w:r w:rsidRPr="00452CE8">
        <w:rPr>
          <w:rFonts w:ascii="Verdana" w:hAnsi="Verdana"/>
          <w:sz w:val="20"/>
        </w:rPr>
        <w:t xml:space="preserve">, po uprzednim powiadomieniu Wykonawcy, jest uprawniony do zlecenia usunięcia Wad podmiotowi trzeciemu na koszt i ryzyko Wykonawcy. </w:t>
      </w:r>
    </w:p>
    <w:p w:rsidR="00452CE8" w:rsidRDefault="00452CE8" w:rsidP="00452CE8">
      <w:pPr>
        <w:tabs>
          <w:tab w:val="num" w:pos="284"/>
          <w:tab w:val="left" w:pos="567"/>
        </w:tabs>
        <w:suppressAutoHyphens w:val="0"/>
        <w:spacing w:after="120"/>
        <w:ind w:left="284" w:hanging="284"/>
        <w:jc w:val="both"/>
      </w:pPr>
      <w:r w:rsidRPr="00452CE8">
        <w:rPr>
          <w:rFonts w:ascii="Verdana" w:hAnsi="Verdana"/>
          <w:spacing w:val="-4"/>
          <w:sz w:val="20"/>
        </w:rPr>
        <w:lastRenderedPageBreak/>
        <w:t xml:space="preserve">8. Za dzień faktycznego Odbioru końcowego uznaje się dzień podpisania przez upoważnionych </w:t>
      </w:r>
      <w:r w:rsidRPr="00452CE8">
        <w:rPr>
          <w:rFonts w:ascii="Verdana" w:hAnsi="Verdana"/>
          <w:sz w:val="20"/>
        </w:rPr>
        <w:t>przedstawicieli Stron Umowy Protokołu odbioru końcowego robót.</w:t>
      </w:r>
      <w:r w:rsidRPr="0082523D">
        <w:t xml:space="preserve"> </w:t>
      </w:r>
    </w:p>
    <w:p w:rsidR="00452CE8" w:rsidRPr="00452CE8" w:rsidRDefault="00452CE8" w:rsidP="00452CE8">
      <w:pPr>
        <w:tabs>
          <w:tab w:val="num" w:pos="284"/>
          <w:tab w:val="left" w:pos="567"/>
        </w:tabs>
        <w:suppressAutoHyphens w:val="0"/>
        <w:spacing w:after="120"/>
        <w:ind w:left="284" w:hanging="284"/>
        <w:jc w:val="both"/>
      </w:pPr>
    </w:p>
    <w:p w:rsidR="006A30C7" w:rsidRPr="009E5665" w:rsidRDefault="006A30C7" w:rsidP="006A30C7">
      <w:pPr>
        <w:pStyle w:val="Tekstpodstawowy3"/>
        <w:jc w:val="center"/>
        <w:rPr>
          <w:rFonts w:ascii="Verdana" w:hAnsi="Verdana" w:cs="Calibri"/>
          <w:b/>
          <w:bCs/>
          <w:sz w:val="20"/>
          <w:szCs w:val="20"/>
        </w:rPr>
      </w:pPr>
      <w:r w:rsidRPr="009E5665">
        <w:rPr>
          <w:rFonts w:ascii="Verdana" w:hAnsi="Verdana" w:cs="Calibri"/>
          <w:b/>
          <w:bCs/>
          <w:sz w:val="20"/>
          <w:szCs w:val="20"/>
        </w:rPr>
        <w:t>§ 8</w:t>
      </w:r>
    </w:p>
    <w:p w:rsidR="006A30C7" w:rsidRPr="009E5665" w:rsidRDefault="006A30C7" w:rsidP="006A30C7">
      <w:pPr>
        <w:pStyle w:val="Lista"/>
        <w:tabs>
          <w:tab w:val="num" w:pos="360"/>
          <w:tab w:val="left" w:pos="426"/>
        </w:tabs>
        <w:ind w:left="426" w:hanging="426"/>
        <w:rPr>
          <w:rFonts w:ascii="Verdana" w:hAnsi="Verdana" w:cs="Calibri"/>
          <w:sz w:val="20"/>
        </w:rPr>
      </w:pPr>
      <w:r w:rsidRPr="009E5665">
        <w:rPr>
          <w:rFonts w:ascii="Verdana" w:hAnsi="Verdana" w:cs="Calibri"/>
          <w:sz w:val="20"/>
        </w:rPr>
        <w:t xml:space="preserve">1.   Do czasu dokonania ostatecznego odbioru robót </w:t>
      </w:r>
      <w:r w:rsidR="007A3FC9">
        <w:rPr>
          <w:rFonts w:ascii="Verdana" w:hAnsi="Verdana" w:cs="Calibri"/>
          <w:sz w:val="20"/>
        </w:rPr>
        <w:t>WYKONAWCA</w:t>
      </w:r>
      <w:r w:rsidRPr="009E5665">
        <w:rPr>
          <w:rFonts w:ascii="Verdana" w:hAnsi="Verdana" w:cs="Calibri"/>
          <w:sz w:val="20"/>
        </w:rPr>
        <w:t xml:space="preserve">  odpowiedzialny jest za wszelkie szkody powstałe na skutek działania lub zaniechania niezgodnego z zasadami sztuki budowlanej, przepisami bhp, przepisami p.poż, a także nieprawidłowego zabezpieczenia narzędzi i materiałów. </w:t>
      </w:r>
    </w:p>
    <w:p w:rsidR="006A30C7" w:rsidRPr="009E5665" w:rsidRDefault="006A30C7" w:rsidP="006A30C7">
      <w:pPr>
        <w:pStyle w:val="Lista"/>
        <w:tabs>
          <w:tab w:val="num" w:pos="360"/>
        </w:tabs>
        <w:ind w:left="426" w:hanging="426"/>
        <w:rPr>
          <w:rFonts w:ascii="Verdana" w:hAnsi="Verdana" w:cs="Calibri"/>
          <w:sz w:val="20"/>
        </w:rPr>
      </w:pPr>
      <w:r w:rsidRPr="009E5665">
        <w:rPr>
          <w:rFonts w:ascii="Verdana" w:hAnsi="Verdana" w:cs="Calibri"/>
          <w:sz w:val="20"/>
        </w:rPr>
        <w:t xml:space="preserve">2.  </w:t>
      </w:r>
      <w:r w:rsidRPr="009E5665">
        <w:rPr>
          <w:rFonts w:ascii="Verdana" w:hAnsi="Verdana" w:cs="Calibri"/>
          <w:sz w:val="20"/>
        </w:rPr>
        <w:tab/>
      </w:r>
      <w:r w:rsidRPr="009E5665">
        <w:rPr>
          <w:rFonts w:ascii="Verdana" w:hAnsi="Verdana" w:cs="Calibri"/>
          <w:sz w:val="20"/>
        </w:rPr>
        <w:tab/>
        <w:t xml:space="preserve">Na cały przedmiot zamówienia, ustala się okres gwarancji i rękojmi, który wynosi </w:t>
      </w:r>
      <w:r w:rsidRPr="009E5665">
        <w:rPr>
          <w:rFonts w:ascii="Verdana" w:hAnsi="Verdana" w:cs="Calibri"/>
          <w:b/>
          <w:bCs/>
          <w:sz w:val="20"/>
        </w:rPr>
        <w:t xml:space="preserve"> </w:t>
      </w:r>
      <w:r w:rsidR="00247B31" w:rsidRPr="009E5665">
        <w:rPr>
          <w:rFonts w:ascii="Verdana" w:hAnsi="Verdana" w:cs="Calibri"/>
          <w:b/>
          <w:bCs/>
          <w:sz w:val="20"/>
        </w:rPr>
        <w:t>…………</w:t>
      </w:r>
      <w:r w:rsidRPr="009E5665">
        <w:rPr>
          <w:rFonts w:ascii="Verdana" w:hAnsi="Verdana" w:cs="Calibri"/>
          <w:b/>
          <w:bCs/>
          <w:sz w:val="20"/>
        </w:rPr>
        <w:t xml:space="preserve"> miesięcy </w:t>
      </w:r>
      <w:r w:rsidRPr="009E5665">
        <w:rPr>
          <w:rFonts w:ascii="Verdana" w:hAnsi="Verdana" w:cs="Calibri"/>
          <w:sz w:val="20"/>
        </w:rPr>
        <w:t>od dnia ostatecznego odbioru wykonanych robót.</w:t>
      </w:r>
    </w:p>
    <w:p w:rsidR="006A30C7" w:rsidRPr="009E5665" w:rsidRDefault="006A30C7" w:rsidP="006A30C7">
      <w:pPr>
        <w:pStyle w:val="Lista"/>
        <w:tabs>
          <w:tab w:val="num" w:pos="360"/>
        </w:tabs>
        <w:ind w:left="426" w:hanging="426"/>
        <w:rPr>
          <w:rFonts w:ascii="Verdana" w:hAnsi="Verdana" w:cs="Calibri"/>
          <w:sz w:val="20"/>
        </w:rPr>
      </w:pPr>
      <w:r w:rsidRPr="009E5665">
        <w:rPr>
          <w:rFonts w:ascii="Verdana" w:hAnsi="Verdana" w:cs="Calibri"/>
          <w:sz w:val="20"/>
        </w:rPr>
        <w:t xml:space="preserve">3.  Termin wykonania robót związanych z usunięciem wad w okresie  gwarancji i rękojmi będzie każdorazowo określany przez ZAMAWIAJĄCEGO. </w:t>
      </w:r>
    </w:p>
    <w:p w:rsidR="006A30C7" w:rsidRPr="009E5665" w:rsidRDefault="006A30C7" w:rsidP="006A30C7">
      <w:pPr>
        <w:pStyle w:val="Lista"/>
        <w:tabs>
          <w:tab w:val="num" w:pos="426"/>
        </w:tabs>
        <w:ind w:left="426" w:hanging="426"/>
        <w:rPr>
          <w:rFonts w:ascii="Verdana" w:hAnsi="Verdana" w:cs="Calibri"/>
          <w:sz w:val="20"/>
        </w:rPr>
      </w:pPr>
      <w:r w:rsidRPr="009E5665">
        <w:rPr>
          <w:rFonts w:ascii="Verdana" w:hAnsi="Verdana" w:cs="Calibri"/>
          <w:sz w:val="20"/>
        </w:rPr>
        <w:t xml:space="preserve">4.  </w:t>
      </w:r>
      <w:r w:rsidRPr="009E5665">
        <w:rPr>
          <w:rFonts w:ascii="Verdana" w:hAnsi="Verdana" w:cs="Calibri"/>
          <w:sz w:val="20"/>
        </w:rPr>
        <w:tab/>
        <w:t xml:space="preserve">Jeżeli </w:t>
      </w:r>
      <w:r w:rsidR="007A3FC9">
        <w:rPr>
          <w:rFonts w:ascii="Verdana" w:hAnsi="Verdana" w:cs="Calibri"/>
          <w:sz w:val="20"/>
        </w:rPr>
        <w:t>WYKONAWCA</w:t>
      </w:r>
      <w:r w:rsidRPr="009E5665">
        <w:rPr>
          <w:rFonts w:ascii="Verdana" w:hAnsi="Verdana" w:cs="Calibri"/>
          <w:sz w:val="20"/>
        </w:rPr>
        <w:t xml:space="preserve"> nie usunie wad w przewidzianym terminie</w:t>
      </w:r>
      <w:r w:rsidR="00E43960">
        <w:rPr>
          <w:rFonts w:ascii="Verdana" w:hAnsi="Verdana" w:cs="Calibri"/>
          <w:sz w:val="20"/>
        </w:rPr>
        <w:t>,</w:t>
      </w:r>
      <w:r w:rsidRPr="009E5665">
        <w:rPr>
          <w:rFonts w:ascii="Verdana" w:hAnsi="Verdana" w:cs="Calibri"/>
          <w:sz w:val="20"/>
        </w:rPr>
        <w:t xml:space="preserve"> </w:t>
      </w:r>
      <w:r w:rsidR="007A3FC9">
        <w:rPr>
          <w:rFonts w:ascii="Verdana" w:hAnsi="Verdana" w:cs="Calibri"/>
          <w:sz w:val="20"/>
        </w:rPr>
        <w:t>ZAMAWIAJĄCY</w:t>
      </w:r>
      <w:r w:rsidRPr="009E5665">
        <w:rPr>
          <w:rFonts w:ascii="Verdana" w:hAnsi="Verdana" w:cs="Calibri"/>
          <w:sz w:val="20"/>
        </w:rPr>
        <w:t xml:space="preserve">  może zlecić ich usunięcie innej osobie  na koszt WYKONAWCY.</w:t>
      </w:r>
    </w:p>
    <w:p w:rsidR="006A30C7" w:rsidRPr="009E5665" w:rsidRDefault="006A30C7" w:rsidP="006A30C7">
      <w:pPr>
        <w:pStyle w:val="Lista"/>
        <w:tabs>
          <w:tab w:val="num" w:pos="360"/>
        </w:tabs>
        <w:ind w:left="426" w:hanging="426"/>
        <w:rPr>
          <w:rFonts w:ascii="Verdana" w:hAnsi="Verdana" w:cs="Calibri"/>
          <w:sz w:val="20"/>
        </w:rPr>
      </w:pPr>
      <w:r w:rsidRPr="009E5665">
        <w:rPr>
          <w:rFonts w:ascii="Verdana" w:hAnsi="Verdana" w:cs="Calibri"/>
          <w:sz w:val="20"/>
        </w:rPr>
        <w:t xml:space="preserve">5.   Po odbiorze robót związanych z usunięciem wad z tytułu gwarancji, dla robót tych okres gwarancji biegnie na nowo.   </w:t>
      </w:r>
    </w:p>
    <w:p w:rsidR="009E5665" w:rsidRDefault="009E5665" w:rsidP="006A30C7">
      <w:pPr>
        <w:pStyle w:val="Tekstpodstawowy3"/>
        <w:spacing w:after="60"/>
        <w:jc w:val="center"/>
        <w:rPr>
          <w:rFonts w:ascii="Verdana" w:hAnsi="Verdana" w:cs="Calibri"/>
          <w:b/>
          <w:bCs/>
          <w:sz w:val="20"/>
          <w:szCs w:val="20"/>
        </w:rPr>
      </w:pPr>
    </w:p>
    <w:p w:rsidR="006A30C7" w:rsidRPr="009E5665" w:rsidRDefault="006A30C7" w:rsidP="006A30C7">
      <w:pPr>
        <w:pStyle w:val="Tekstpodstawowy3"/>
        <w:spacing w:after="60"/>
        <w:jc w:val="center"/>
        <w:rPr>
          <w:rFonts w:ascii="Verdana" w:hAnsi="Verdana" w:cs="Calibri"/>
          <w:b/>
          <w:bCs/>
          <w:sz w:val="20"/>
          <w:szCs w:val="20"/>
        </w:rPr>
      </w:pPr>
      <w:r w:rsidRPr="009E5665">
        <w:rPr>
          <w:rFonts w:ascii="Verdana" w:hAnsi="Verdana" w:cs="Calibri"/>
          <w:b/>
          <w:bCs/>
          <w:sz w:val="20"/>
          <w:szCs w:val="20"/>
        </w:rPr>
        <w:t>§ 9</w:t>
      </w:r>
    </w:p>
    <w:p w:rsidR="007D7D9C" w:rsidRDefault="006A30C7" w:rsidP="007D7D9C">
      <w:pPr>
        <w:pStyle w:val="Tekstpodstawowywcity"/>
        <w:widowControl w:val="0"/>
        <w:tabs>
          <w:tab w:val="clear" w:pos="19278"/>
        </w:tabs>
        <w:suppressAutoHyphens w:val="0"/>
        <w:autoSpaceDE w:val="0"/>
        <w:autoSpaceDN w:val="0"/>
        <w:adjustRightInd w:val="0"/>
        <w:spacing w:line="276" w:lineRule="auto"/>
        <w:ind w:left="284" w:hanging="284"/>
        <w:rPr>
          <w:rFonts w:ascii="Verdana" w:hAnsi="Verdana"/>
          <w:sz w:val="20"/>
        </w:rPr>
      </w:pPr>
      <w:r w:rsidRPr="009E5665">
        <w:rPr>
          <w:rFonts w:ascii="Verdana" w:hAnsi="Verdana" w:cs="Calibri"/>
          <w:sz w:val="20"/>
        </w:rPr>
        <w:t xml:space="preserve">1. </w:t>
      </w:r>
      <w:r w:rsidRPr="009E5665">
        <w:rPr>
          <w:rFonts w:ascii="Verdana" w:hAnsi="Verdana" w:cs="Calibri"/>
          <w:sz w:val="20"/>
        </w:rPr>
        <w:tab/>
      </w:r>
      <w:r w:rsidR="00247B31" w:rsidRPr="009E5665">
        <w:rPr>
          <w:rFonts w:ascii="Verdana" w:hAnsi="Verdana"/>
          <w:sz w:val="20"/>
        </w:rPr>
        <w:t>Ustala się wynagrodzenie ryczałtowe dla Wykonawcy</w:t>
      </w:r>
      <w:r w:rsidR="007D7D9C">
        <w:rPr>
          <w:rFonts w:ascii="Verdana" w:hAnsi="Verdana"/>
          <w:sz w:val="20"/>
        </w:rPr>
        <w:t xml:space="preserve"> za cały przedmiot zamówienia </w:t>
      </w:r>
      <w:r w:rsidR="007D7D9C" w:rsidRPr="009E5665">
        <w:rPr>
          <w:rFonts w:ascii="Verdana" w:hAnsi="Verdana"/>
          <w:sz w:val="20"/>
        </w:rPr>
        <w:t xml:space="preserve">na kwotę </w:t>
      </w:r>
      <w:r w:rsidR="007D7D9C" w:rsidRPr="009E5665">
        <w:rPr>
          <w:rFonts w:ascii="Verdana" w:hAnsi="Verdana"/>
          <w:b/>
          <w:sz w:val="20"/>
        </w:rPr>
        <w:t>………………………</w:t>
      </w:r>
      <w:r w:rsidR="007D7D9C" w:rsidRPr="009E5665">
        <w:rPr>
          <w:rFonts w:ascii="Verdana" w:hAnsi="Verdana"/>
          <w:sz w:val="20"/>
        </w:rPr>
        <w:t xml:space="preserve"> zł (słownie: ………………………….  </w:t>
      </w:r>
      <w:r w:rsidR="007D7D9C">
        <w:rPr>
          <w:rFonts w:ascii="Verdana" w:hAnsi="Verdana"/>
          <w:sz w:val="20"/>
        </w:rPr>
        <w:t>…</w:t>
      </w:r>
      <w:r w:rsidR="007D7D9C" w:rsidRPr="009E5665">
        <w:rPr>
          <w:rFonts w:ascii="Verdana" w:hAnsi="Verdana"/>
          <w:sz w:val="20"/>
        </w:rPr>
        <w:t xml:space="preserve">/100zł), powiększone o podatek VAT, który w dniu podpisania umowy wynosi …….., co daje kwotę brutto ………………..zł (słownie: …………………….. </w:t>
      </w:r>
      <w:r w:rsidR="007D7D9C">
        <w:rPr>
          <w:rFonts w:ascii="Verdana" w:hAnsi="Verdana"/>
          <w:sz w:val="20"/>
        </w:rPr>
        <w:t>..</w:t>
      </w:r>
      <w:r w:rsidR="007D7D9C" w:rsidRPr="009E5665">
        <w:rPr>
          <w:rFonts w:ascii="Verdana" w:hAnsi="Verdana"/>
          <w:sz w:val="20"/>
        </w:rPr>
        <w:t>/100zł);</w:t>
      </w:r>
    </w:p>
    <w:p w:rsidR="006A30C7" w:rsidRPr="009E5665" w:rsidRDefault="006A30C7" w:rsidP="006A30C7">
      <w:pPr>
        <w:pStyle w:val="Tekstpodstawowy"/>
        <w:tabs>
          <w:tab w:val="num" w:pos="426"/>
        </w:tabs>
        <w:ind w:left="426" w:hanging="426"/>
        <w:rPr>
          <w:rFonts w:ascii="Verdana" w:hAnsi="Verdana" w:cs="Calibri"/>
          <w:b/>
          <w:bCs/>
          <w:i/>
          <w:iCs/>
          <w:sz w:val="20"/>
        </w:rPr>
      </w:pPr>
      <w:r w:rsidRPr="009E5665">
        <w:rPr>
          <w:rFonts w:ascii="Verdana" w:hAnsi="Verdana" w:cs="Calibri"/>
          <w:bCs/>
          <w:iCs/>
          <w:sz w:val="20"/>
        </w:rPr>
        <w:t xml:space="preserve">2. </w:t>
      </w:r>
      <w:r w:rsidRPr="009E5665">
        <w:rPr>
          <w:rFonts w:ascii="Verdana" w:hAnsi="Verdana" w:cs="Calibri"/>
          <w:bCs/>
          <w:iCs/>
          <w:sz w:val="20"/>
        </w:rPr>
        <w:tab/>
        <w:t xml:space="preserve">Ustalone wynagrodzenie ryczałtowe obejmuje również wynagrodzenie za wszelkie roboty towarzyszące występujące podczas realizacji przedmiotu umowy. </w:t>
      </w:r>
      <w:r w:rsidR="007A3FC9">
        <w:rPr>
          <w:rFonts w:ascii="Verdana" w:hAnsi="Verdana" w:cs="Calibri"/>
          <w:bCs/>
          <w:iCs/>
          <w:sz w:val="20"/>
        </w:rPr>
        <w:t>WYKONAWCA</w:t>
      </w:r>
      <w:r w:rsidRPr="009E5665">
        <w:rPr>
          <w:rFonts w:ascii="Verdana" w:hAnsi="Verdana" w:cs="Calibri"/>
          <w:bCs/>
          <w:iCs/>
          <w:sz w:val="20"/>
        </w:rPr>
        <w:t xml:space="preserve"> nie może żądać podwyższenia wynagrodzenia, chociażby w czasie zawarcia umowy nie można było przewidzieć rozmiaru lub kosztów prac.</w:t>
      </w:r>
    </w:p>
    <w:p w:rsidR="00147785" w:rsidRPr="009E5665" w:rsidRDefault="006A30C7" w:rsidP="006A30C7">
      <w:pPr>
        <w:tabs>
          <w:tab w:val="left" w:pos="17324"/>
          <w:tab w:val="left" w:pos="20564"/>
        </w:tabs>
        <w:ind w:left="284" w:hanging="284"/>
        <w:jc w:val="both"/>
        <w:rPr>
          <w:rFonts w:ascii="Verdana" w:hAnsi="Verdana"/>
          <w:sz w:val="20"/>
        </w:rPr>
      </w:pPr>
      <w:r w:rsidRPr="009E5665">
        <w:rPr>
          <w:rFonts w:ascii="Verdana" w:hAnsi="Verdana"/>
          <w:sz w:val="20"/>
        </w:rPr>
        <w:t>3.</w:t>
      </w:r>
      <w:r w:rsidRPr="009E5665">
        <w:rPr>
          <w:rFonts w:ascii="Verdana" w:hAnsi="Verdana"/>
          <w:sz w:val="20"/>
        </w:rPr>
        <w:tab/>
        <w:t>Rozliczanie robót może się odbywać fakturami częściowymi i fakturą końcową.</w:t>
      </w:r>
      <w:r w:rsidRPr="009E5665">
        <w:rPr>
          <w:rFonts w:ascii="Verdana" w:hAnsi="Verdana"/>
          <w:color w:val="000000"/>
          <w:sz w:val="20"/>
        </w:rPr>
        <w:t xml:space="preserve"> </w:t>
      </w:r>
      <w:r w:rsidR="007A3FC9">
        <w:rPr>
          <w:rFonts w:ascii="Verdana" w:hAnsi="Verdana"/>
          <w:color w:val="000000"/>
          <w:sz w:val="20"/>
        </w:rPr>
        <w:t>ZAMAWIAJĄCY</w:t>
      </w:r>
      <w:r w:rsidRPr="009E5665">
        <w:rPr>
          <w:rFonts w:ascii="Verdana" w:hAnsi="Verdana"/>
          <w:color w:val="000000"/>
          <w:sz w:val="20"/>
        </w:rPr>
        <w:t xml:space="preserve"> przewiduje maksymalną liczbę faktur częściowych nie większą niż </w:t>
      </w:r>
      <w:r w:rsidR="00391882">
        <w:rPr>
          <w:rFonts w:ascii="Verdana" w:hAnsi="Verdana"/>
          <w:color w:val="000000"/>
          <w:sz w:val="20"/>
        </w:rPr>
        <w:t>dwie.</w:t>
      </w:r>
    </w:p>
    <w:p w:rsidR="006A30C7" w:rsidRPr="009E5665" w:rsidRDefault="006A30C7" w:rsidP="006A30C7">
      <w:pPr>
        <w:pStyle w:val="WW-Tekstpodstawowywcity3"/>
        <w:ind w:hanging="284"/>
        <w:rPr>
          <w:rFonts w:ascii="Verdana" w:hAnsi="Verdana"/>
          <w:color w:val="000000"/>
          <w:sz w:val="20"/>
        </w:rPr>
      </w:pPr>
      <w:r w:rsidRPr="009E5665">
        <w:rPr>
          <w:rFonts w:ascii="Verdana" w:hAnsi="Verdana"/>
          <w:sz w:val="20"/>
        </w:rPr>
        <w:t>4.</w:t>
      </w:r>
      <w:r w:rsidRPr="009E5665">
        <w:rPr>
          <w:rFonts w:ascii="Verdana" w:hAnsi="Verdana"/>
          <w:sz w:val="20"/>
        </w:rPr>
        <w:tab/>
        <w:t>Faktury c</w:t>
      </w:r>
      <w:r w:rsidRPr="009E5665">
        <w:rPr>
          <w:rFonts w:ascii="Verdana" w:hAnsi="Verdana"/>
          <w:color w:val="000000"/>
          <w:sz w:val="20"/>
        </w:rPr>
        <w:t>zęściowe</w:t>
      </w:r>
      <w:r w:rsidRPr="009E5665">
        <w:rPr>
          <w:rFonts w:ascii="Verdana" w:hAnsi="Verdana"/>
          <w:color w:val="FF0000"/>
          <w:sz w:val="20"/>
        </w:rPr>
        <w:t xml:space="preserve"> </w:t>
      </w:r>
      <w:r w:rsidRPr="009E5665">
        <w:rPr>
          <w:rFonts w:ascii="Verdana" w:hAnsi="Verdana"/>
          <w:color w:val="000000"/>
          <w:sz w:val="20"/>
        </w:rPr>
        <w:t xml:space="preserve">wystawiane będą po wykonaniu i odebraniu przez Zamawiającego danego etapu robót, popartego protokołem odbioru częściowego.     </w:t>
      </w:r>
    </w:p>
    <w:p w:rsidR="006A30C7" w:rsidRPr="009E5665" w:rsidRDefault="006A30C7" w:rsidP="006A30C7">
      <w:pPr>
        <w:tabs>
          <w:tab w:val="left" w:pos="15052"/>
        </w:tabs>
        <w:ind w:left="284" w:hanging="284"/>
        <w:jc w:val="both"/>
        <w:rPr>
          <w:rFonts w:ascii="Verdana" w:hAnsi="Verdana"/>
          <w:sz w:val="20"/>
        </w:rPr>
      </w:pPr>
      <w:r w:rsidRPr="009E5665">
        <w:rPr>
          <w:rFonts w:ascii="Verdana" w:hAnsi="Verdana"/>
          <w:sz w:val="20"/>
        </w:rPr>
        <w:t>5.</w:t>
      </w:r>
      <w:r w:rsidRPr="009E5665">
        <w:rPr>
          <w:rFonts w:ascii="Verdana" w:hAnsi="Verdana"/>
          <w:sz w:val="20"/>
        </w:rPr>
        <w:tab/>
        <w:t>Faktury regulowane będą w terminie</w:t>
      </w:r>
      <w:r w:rsidR="00A12776">
        <w:rPr>
          <w:rFonts w:ascii="Verdana" w:hAnsi="Verdana"/>
          <w:sz w:val="20"/>
        </w:rPr>
        <w:t xml:space="preserve"> do</w:t>
      </w:r>
      <w:bookmarkStart w:id="0" w:name="_GoBack"/>
      <w:bookmarkEnd w:id="0"/>
      <w:r w:rsidRPr="009E5665">
        <w:rPr>
          <w:rFonts w:ascii="Verdana" w:hAnsi="Verdana"/>
          <w:sz w:val="20"/>
        </w:rPr>
        <w:t xml:space="preserve"> </w:t>
      </w:r>
      <w:r w:rsidR="00A12776">
        <w:rPr>
          <w:rFonts w:ascii="Verdana" w:hAnsi="Verdana"/>
          <w:sz w:val="20"/>
        </w:rPr>
        <w:t>40</w:t>
      </w:r>
      <w:r w:rsidRPr="009E5665">
        <w:rPr>
          <w:rFonts w:ascii="Verdana" w:hAnsi="Verdana"/>
          <w:sz w:val="20"/>
        </w:rPr>
        <w:t xml:space="preserve"> dni od daty otrzymania przez Zamawiającego faktury i protokołu odbioru wykonanych w tym okresie robót, z zastrzeżeniem zawartym w ust. 10 niniejszego paragrafu.</w:t>
      </w:r>
    </w:p>
    <w:p w:rsidR="006A30C7" w:rsidRPr="009E5665" w:rsidRDefault="006A30C7" w:rsidP="006A30C7">
      <w:pPr>
        <w:tabs>
          <w:tab w:val="left" w:pos="15052"/>
        </w:tabs>
        <w:ind w:left="284" w:hanging="284"/>
        <w:jc w:val="both"/>
        <w:rPr>
          <w:rFonts w:ascii="Verdana" w:hAnsi="Verdana"/>
          <w:sz w:val="20"/>
        </w:rPr>
      </w:pPr>
      <w:r w:rsidRPr="009E5665">
        <w:rPr>
          <w:rFonts w:ascii="Verdana" w:hAnsi="Verdana"/>
          <w:sz w:val="20"/>
        </w:rPr>
        <w:t>6.</w:t>
      </w:r>
      <w:r w:rsidRPr="009E5665">
        <w:rPr>
          <w:rFonts w:ascii="Verdana" w:hAnsi="Verdana"/>
          <w:sz w:val="20"/>
        </w:rPr>
        <w:tab/>
        <w:t>Ostateczne rozliczenie za wykonane roboty nastąpi w oparciu o fakturę końcową, wystawioną na podstawie protokołu odbioru końcowego.</w:t>
      </w:r>
      <w:r w:rsidRPr="009E5665">
        <w:rPr>
          <w:rFonts w:ascii="Verdana" w:hAnsi="Verdana"/>
          <w:b/>
          <w:bCs/>
          <w:sz w:val="20"/>
        </w:rPr>
        <w:t xml:space="preserve"> </w:t>
      </w:r>
      <w:r w:rsidRPr="009E5665">
        <w:rPr>
          <w:rFonts w:ascii="Verdana" w:hAnsi="Verdana"/>
          <w:sz w:val="20"/>
        </w:rPr>
        <w:t xml:space="preserve">Faktura końcowa będzie płatna w terminie </w:t>
      </w:r>
      <w:r w:rsidR="00A12776">
        <w:rPr>
          <w:rFonts w:ascii="Verdana" w:hAnsi="Verdana"/>
          <w:sz w:val="20"/>
        </w:rPr>
        <w:t>do 4</w:t>
      </w:r>
      <w:r w:rsidRPr="009E5665">
        <w:rPr>
          <w:rFonts w:ascii="Verdana" w:hAnsi="Verdana"/>
          <w:sz w:val="20"/>
        </w:rPr>
        <w:t>0 dni od daty jej otrzymania przez Zamawiającego.</w:t>
      </w:r>
    </w:p>
    <w:p w:rsidR="006A30C7" w:rsidRPr="009E5665" w:rsidRDefault="006A30C7" w:rsidP="006A30C7">
      <w:pPr>
        <w:tabs>
          <w:tab w:val="left" w:pos="15052"/>
        </w:tabs>
        <w:ind w:left="284" w:hanging="284"/>
        <w:jc w:val="both"/>
        <w:rPr>
          <w:rFonts w:ascii="Verdana" w:hAnsi="Verdana"/>
          <w:sz w:val="20"/>
        </w:rPr>
      </w:pPr>
      <w:r w:rsidRPr="009E5665">
        <w:rPr>
          <w:rFonts w:ascii="Verdana" w:hAnsi="Verdana"/>
          <w:sz w:val="20"/>
        </w:rPr>
        <w:t>7.</w:t>
      </w:r>
      <w:r w:rsidRPr="009E5665">
        <w:rPr>
          <w:rFonts w:ascii="Verdana" w:hAnsi="Verdana"/>
          <w:sz w:val="20"/>
        </w:rPr>
        <w:tab/>
        <w:t>W przypadku wystąpienia opóźnienia w oddaniu przedmiotu zamówienia lub opóźnienia w usunięciu wad stwierdzonych przy odbiorze, wartość faktury końcowej może zostać pomniejszona o wysokość kar umownych, ustaloną w oparciu o zapisy zamieszczone w § 13 umowy, z zastrzeżeniem § 14.</w:t>
      </w:r>
    </w:p>
    <w:p w:rsidR="006A30C7" w:rsidRPr="009E5665" w:rsidRDefault="006A30C7" w:rsidP="006A30C7">
      <w:pPr>
        <w:tabs>
          <w:tab w:val="left" w:pos="17608"/>
        </w:tabs>
        <w:ind w:left="284" w:hanging="284"/>
        <w:jc w:val="both"/>
        <w:rPr>
          <w:rFonts w:ascii="Verdana" w:hAnsi="Verdana"/>
          <w:sz w:val="20"/>
        </w:rPr>
      </w:pPr>
      <w:r w:rsidRPr="009E5665">
        <w:rPr>
          <w:rFonts w:ascii="Verdana" w:hAnsi="Verdana"/>
          <w:sz w:val="20"/>
        </w:rPr>
        <w:t>8.</w:t>
      </w:r>
      <w:r w:rsidRPr="009E5665">
        <w:rPr>
          <w:rFonts w:ascii="Verdana" w:hAnsi="Verdana"/>
          <w:sz w:val="20"/>
        </w:rPr>
        <w:tab/>
        <w:t xml:space="preserve">Faktury za prace stanowiące przedmiot umowy będą płatne przelewem na konto </w:t>
      </w:r>
      <w:r w:rsidR="00247B31" w:rsidRPr="009E5665">
        <w:rPr>
          <w:rFonts w:ascii="Verdana" w:hAnsi="Verdana"/>
          <w:sz w:val="20"/>
        </w:rPr>
        <w:t>o nr ……………………………………………………………………………….</w:t>
      </w:r>
      <w:r w:rsidRPr="009E5665">
        <w:rPr>
          <w:rFonts w:ascii="Verdana" w:hAnsi="Verdana"/>
          <w:sz w:val="20"/>
        </w:rPr>
        <w:t>.</w:t>
      </w:r>
    </w:p>
    <w:p w:rsidR="006A30C7" w:rsidRPr="009E5665" w:rsidRDefault="006A30C7" w:rsidP="006A30C7">
      <w:pPr>
        <w:tabs>
          <w:tab w:val="left" w:pos="17608"/>
        </w:tabs>
        <w:ind w:left="284" w:hanging="284"/>
        <w:jc w:val="both"/>
        <w:rPr>
          <w:rFonts w:ascii="Verdana" w:hAnsi="Verdana" w:cs="Calibri"/>
          <w:sz w:val="20"/>
        </w:rPr>
      </w:pPr>
      <w:r w:rsidRPr="009E5665">
        <w:rPr>
          <w:rFonts w:ascii="Verdana" w:hAnsi="Verdana"/>
          <w:sz w:val="20"/>
        </w:rPr>
        <w:t xml:space="preserve">9. </w:t>
      </w:r>
      <w:r w:rsidR="007A3FC9">
        <w:rPr>
          <w:rFonts w:ascii="Verdana" w:hAnsi="Verdana" w:cs="Calibri"/>
          <w:sz w:val="20"/>
        </w:rPr>
        <w:t>WYKONAWCA</w:t>
      </w:r>
      <w:r w:rsidRPr="009E5665">
        <w:rPr>
          <w:rFonts w:ascii="Verdana" w:hAnsi="Verdana" w:cs="Calibri"/>
          <w:sz w:val="20"/>
        </w:rPr>
        <w:t xml:space="preserve"> przedłoży fakturę w terminie </w:t>
      </w:r>
      <w:r w:rsidR="00A449F2">
        <w:rPr>
          <w:rFonts w:ascii="Verdana" w:hAnsi="Verdana" w:cs="Calibri"/>
          <w:sz w:val="20"/>
        </w:rPr>
        <w:t xml:space="preserve">do </w:t>
      </w:r>
      <w:r w:rsidRPr="009E5665">
        <w:rPr>
          <w:rFonts w:ascii="Verdana" w:hAnsi="Verdana" w:cs="Calibri"/>
          <w:sz w:val="20"/>
        </w:rPr>
        <w:t>7 dni po podpisaniu przez strony protokołu odbioru robót.</w:t>
      </w:r>
    </w:p>
    <w:p w:rsidR="006A30C7" w:rsidRPr="009E5665" w:rsidRDefault="006A30C7" w:rsidP="006A30C7">
      <w:pPr>
        <w:tabs>
          <w:tab w:val="left" w:pos="0"/>
        </w:tabs>
        <w:spacing w:line="120" w:lineRule="atLeast"/>
        <w:jc w:val="both"/>
        <w:rPr>
          <w:rFonts w:ascii="Verdana" w:hAnsi="Verdana" w:cs="Calibri"/>
          <w:sz w:val="20"/>
        </w:rPr>
      </w:pPr>
      <w:r w:rsidRPr="009E5665">
        <w:rPr>
          <w:rFonts w:ascii="Verdana" w:hAnsi="Verdana" w:cs="Calibri"/>
          <w:sz w:val="20"/>
        </w:rPr>
        <w:t>10. Zapłata podwykonawcy.</w:t>
      </w:r>
    </w:p>
    <w:p w:rsidR="006A30C7" w:rsidRPr="009E5665" w:rsidRDefault="006A30C7" w:rsidP="006A30C7">
      <w:pPr>
        <w:tabs>
          <w:tab w:val="left" w:pos="426"/>
        </w:tabs>
        <w:spacing w:line="120" w:lineRule="atLeast"/>
        <w:ind w:left="426" w:hanging="284"/>
        <w:jc w:val="both"/>
        <w:rPr>
          <w:rFonts w:ascii="Verdana" w:hAnsi="Verdana"/>
          <w:sz w:val="20"/>
        </w:rPr>
      </w:pPr>
      <w:r w:rsidRPr="009E5665">
        <w:rPr>
          <w:rFonts w:ascii="Verdana" w:hAnsi="Verdana" w:cs="Calibri"/>
          <w:sz w:val="20"/>
        </w:rPr>
        <w:t xml:space="preserve">1) </w:t>
      </w:r>
      <w:r w:rsidR="007A3FC9">
        <w:rPr>
          <w:rFonts w:ascii="Verdana" w:hAnsi="Verdana" w:cs="Calibri"/>
          <w:sz w:val="20"/>
        </w:rPr>
        <w:t>ZAMAWIAJĄCY</w:t>
      </w:r>
      <w:r w:rsidRPr="009E5665">
        <w:rPr>
          <w:rFonts w:ascii="Verdana" w:hAnsi="Verdana" w:cs="Calibri"/>
          <w:sz w:val="20"/>
        </w:rPr>
        <w:t xml:space="preserve"> dokonuje bezpośredniej zapłaty wymagalnego wynagrodzenia przysługującego podwykonawcy lub dalszemu podwykonawcy, który zawarł zaakceptowaną przez zamawiającego umowę o podwykonawstwo, lub który zawarł przedłożoną zamawiającemu umowę o podwykonawstwo, o której mowa w § 6, </w:t>
      </w:r>
      <w:r w:rsidRPr="009E5665">
        <w:rPr>
          <w:rFonts w:ascii="Verdana" w:hAnsi="Verdana"/>
          <w:sz w:val="20"/>
        </w:rPr>
        <w:t>w przypadku uchylenia się od obowiązku zapłaty odpowiednio przez wykonawcę, podwykonawcę lub dalszego podwykonawcę.</w:t>
      </w:r>
    </w:p>
    <w:p w:rsidR="006A30C7" w:rsidRPr="009E5665" w:rsidRDefault="006A30C7" w:rsidP="006A30C7">
      <w:pPr>
        <w:ind w:left="426" w:hanging="284"/>
        <w:jc w:val="both"/>
        <w:rPr>
          <w:rFonts w:ascii="Verdana" w:hAnsi="Verdana"/>
          <w:sz w:val="20"/>
        </w:rPr>
      </w:pPr>
      <w:r w:rsidRPr="009E5665">
        <w:rPr>
          <w:rFonts w:ascii="Verdana" w:hAnsi="Verdana"/>
          <w:sz w:val="20"/>
        </w:rPr>
        <w:t>2) Zapłata, o której mowa w  pkt 1, dotyczy wyłącznie należności powstałych po zaakceptowaniu przez zamawiającego umowy o podwykonawstwo, lub po przedłożeniu zamawiającemu poświadczonej za zgodność z oryginałem kopii umowy o podwykonawstwo, której przedmiotem są dostawy lub usługi.</w:t>
      </w:r>
    </w:p>
    <w:p w:rsidR="006A30C7" w:rsidRPr="009E5665" w:rsidRDefault="006A30C7" w:rsidP="006A30C7">
      <w:pPr>
        <w:ind w:left="426" w:hanging="284"/>
        <w:jc w:val="both"/>
        <w:rPr>
          <w:rFonts w:ascii="Verdana" w:hAnsi="Verdana"/>
          <w:sz w:val="20"/>
        </w:rPr>
      </w:pPr>
      <w:r w:rsidRPr="009E5665">
        <w:rPr>
          <w:rFonts w:ascii="Verdana" w:hAnsi="Verdana"/>
          <w:sz w:val="20"/>
        </w:rPr>
        <w:t>3) Bezpośrednia zapłata obejmuje wyłącznie należne wynagrodzenie, bez odsetek, należnych podwykonawcy lub dalszemu podwykonawcy.</w:t>
      </w:r>
    </w:p>
    <w:p w:rsidR="006A30C7" w:rsidRPr="009E5665" w:rsidRDefault="006A30C7" w:rsidP="006A30C7">
      <w:pPr>
        <w:ind w:left="426" w:hanging="284"/>
        <w:jc w:val="both"/>
        <w:rPr>
          <w:rFonts w:ascii="Verdana" w:hAnsi="Verdana"/>
          <w:sz w:val="20"/>
        </w:rPr>
      </w:pPr>
      <w:r w:rsidRPr="009E5665">
        <w:rPr>
          <w:rFonts w:ascii="Verdana" w:hAnsi="Verdana"/>
          <w:sz w:val="20"/>
        </w:rPr>
        <w:lastRenderedPageBreak/>
        <w:t xml:space="preserve">4) Przed dokonaniem bezpośredniej zapłaty, </w:t>
      </w:r>
      <w:r w:rsidR="007A3FC9">
        <w:rPr>
          <w:rFonts w:ascii="Verdana" w:hAnsi="Verdana"/>
          <w:sz w:val="20"/>
        </w:rPr>
        <w:t>ZAMAWIAJĄCY</w:t>
      </w:r>
      <w:r w:rsidRPr="009E5665">
        <w:rPr>
          <w:rFonts w:ascii="Verdana" w:hAnsi="Verdana"/>
          <w:sz w:val="20"/>
        </w:rPr>
        <w:t xml:space="preserve"> w terminie  7 dni od dnia doręczenia, wzywa wykonawcę do  zgłoszenie pisemnych uwag dotyczących zasadności bezpośredniej zapłaty wynagrodzenia podwykonawcy lub dalszemu podwykonawcy, o których mowa w pkt. 1 niniejszego </w:t>
      </w:r>
      <w:r w:rsidR="00A449F2">
        <w:rPr>
          <w:rFonts w:ascii="Verdana" w:hAnsi="Verdana"/>
          <w:sz w:val="20"/>
        </w:rPr>
        <w:t>ustępu</w:t>
      </w:r>
      <w:r w:rsidRPr="009E5665">
        <w:rPr>
          <w:rFonts w:ascii="Verdana" w:hAnsi="Verdana"/>
          <w:sz w:val="20"/>
        </w:rPr>
        <w:t xml:space="preserve">. </w:t>
      </w:r>
    </w:p>
    <w:p w:rsidR="006A30C7" w:rsidRPr="009E5665" w:rsidRDefault="006A30C7" w:rsidP="006A30C7">
      <w:pPr>
        <w:ind w:firstLine="142"/>
        <w:jc w:val="both"/>
        <w:rPr>
          <w:rFonts w:ascii="Verdana" w:hAnsi="Verdana"/>
          <w:sz w:val="20"/>
        </w:rPr>
      </w:pPr>
      <w:r w:rsidRPr="009E5665">
        <w:rPr>
          <w:rFonts w:ascii="Verdana" w:hAnsi="Verdana"/>
          <w:sz w:val="20"/>
        </w:rPr>
        <w:t xml:space="preserve">5) W przypadku zgłoszenia uwag, o których mowa w pkt 4,  </w:t>
      </w:r>
      <w:r w:rsidR="007A3FC9">
        <w:rPr>
          <w:rFonts w:ascii="Verdana" w:hAnsi="Verdana"/>
          <w:sz w:val="20"/>
        </w:rPr>
        <w:t>ZAMAWIAJĄCY</w:t>
      </w:r>
      <w:r w:rsidRPr="009E5665">
        <w:rPr>
          <w:rFonts w:ascii="Verdana" w:hAnsi="Verdana"/>
          <w:sz w:val="20"/>
        </w:rPr>
        <w:t xml:space="preserve"> może:</w:t>
      </w:r>
    </w:p>
    <w:p w:rsidR="006A30C7" w:rsidRPr="009E5665" w:rsidRDefault="006A30C7" w:rsidP="006A30C7">
      <w:pPr>
        <w:tabs>
          <w:tab w:val="left" w:pos="0"/>
        </w:tabs>
        <w:ind w:left="709" w:hanging="284"/>
        <w:jc w:val="both"/>
        <w:rPr>
          <w:rFonts w:ascii="Verdana" w:hAnsi="Verdana"/>
          <w:sz w:val="20"/>
        </w:rPr>
      </w:pPr>
      <w:r w:rsidRPr="009E5665">
        <w:rPr>
          <w:rFonts w:ascii="Verdana" w:hAnsi="Verdana"/>
          <w:sz w:val="20"/>
        </w:rPr>
        <w:t>a)</w:t>
      </w:r>
      <w:r w:rsidRPr="009E5665">
        <w:rPr>
          <w:rFonts w:ascii="Verdana" w:hAnsi="Verdana"/>
          <w:sz w:val="20"/>
        </w:rPr>
        <w:tab/>
        <w:t xml:space="preserve">nie dokonać bezpośredniej zapłaty wynagrodzenia podwykonawcy lub dalszemu podwykonawcy, jeżeli </w:t>
      </w:r>
      <w:r w:rsidR="007A3FC9">
        <w:rPr>
          <w:rFonts w:ascii="Verdana" w:hAnsi="Verdana"/>
          <w:sz w:val="20"/>
        </w:rPr>
        <w:t>WYKONAWCA</w:t>
      </w:r>
      <w:r w:rsidRPr="009E5665">
        <w:rPr>
          <w:rFonts w:ascii="Verdana" w:hAnsi="Verdana"/>
          <w:sz w:val="20"/>
        </w:rPr>
        <w:t xml:space="preserve"> wykaże niezasadność takiej zapłaty albo</w:t>
      </w:r>
    </w:p>
    <w:p w:rsidR="006A30C7" w:rsidRPr="009E5665" w:rsidRDefault="006A30C7" w:rsidP="006A30C7">
      <w:pPr>
        <w:tabs>
          <w:tab w:val="left" w:pos="0"/>
        </w:tabs>
        <w:ind w:left="709" w:hanging="284"/>
        <w:jc w:val="both"/>
        <w:rPr>
          <w:rFonts w:ascii="Verdana" w:hAnsi="Verdana"/>
          <w:sz w:val="20"/>
        </w:rPr>
      </w:pPr>
      <w:r w:rsidRPr="009E5665">
        <w:rPr>
          <w:rFonts w:ascii="Verdana" w:hAnsi="Verdana"/>
          <w:sz w:val="20"/>
        </w:rPr>
        <w:t>b)</w:t>
      </w:r>
      <w:r w:rsidRPr="009E5665">
        <w:rPr>
          <w:rFonts w:ascii="Verdana" w:hAnsi="Verdana"/>
          <w:sz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A30C7" w:rsidRPr="009E5665" w:rsidRDefault="006A30C7" w:rsidP="006A30C7">
      <w:pPr>
        <w:tabs>
          <w:tab w:val="left" w:pos="0"/>
        </w:tabs>
        <w:ind w:left="709" w:hanging="284"/>
        <w:jc w:val="both"/>
        <w:rPr>
          <w:rFonts w:ascii="Verdana" w:hAnsi="Verdana"/>
          <w:sz w:val="20"/>
        </w:rPr>
      </w:pPr>
      <w:r w:rsidRPr="009E5665">
        <w:rPr>
          <w:rFonts w:ascii="Verdana" w:hAnsi="Verdana"/>
          <w:sz w:val="20"/>
        </w:rPr>
        <w:t>c)</w:t>
      </w:r>
      <w:r w:rsidRPr="009E5665">
        <w:rPr>
          <w:rFonts w:ascii="Verdana" w:hAnsi="Verdana"/>
          <w:sz w:val="20"/>
        </w:rPr>
        <w:tab/>
        <w:t>dokonać bezpośredniej zapłaty wynagrodzenia podwykonawcy lub dalszemu podwykonawcy, jeżeli podwykonawca lub dalszy podwykonawca wykaże zasadność takiej zapłaty.</w:t>
      </w:r>
    </w:p>
    <w:p w:rsidR="006A30C7" w:rsidRPr="009E5665" w:rsidRDefault="006A30C7" w:rsidP="006A30C7">
      <w:pPr>
        <w:ind w:left="426" w:hanging="284"/>
        <w:jc w:val="both"/>
        <w:rPr>
          <w:rFonts w:ascii="Verdana" w:hAnsi="Verdana"/>
          <w:sz w:val="20"/>
        </w:rPr>
      </w:pPr>
      <w:r w:rsidRPr="009E5665">
        <w:rPr>
          <w:rFonts w:ascii="Verdana" w:hAnsi="Verdana"/>
          <w:sz w:val="20"/>
        </w:rPr>
        <w:t>6) W przypadku dokonania bezpośredniej zapłaty podwykonawcy lub dalszemu pod</w:t>
      </w:r>
      <w:r w:rsidR="00A449F2">
        <w:rPr>
          <w:rFonts w:ascii="Verdana" w:hAnsi="Verdana"/>
          <w:sz w:val="20"/>
        </w:rPr>
        <w:t>wykonawcy, o których mowa w pkt</w:t>
      </w:r>
      <w:r w:rsidRPr="009E5665">
        <w:rPr>
          <w:rFonts w:ascii="Verdana" w:hAnsi="Verdana"/>
          <w:sz w:val="20"/>
        </w:rPr>
        <w:t xml:space="preserve"> 1, </w:t>
      </w:r>
      <w:r w:rsidR="007A3FC9">
        <w:rPr>
          <w:rFonts w:ascii="Verdana" w:hAnsi="Verdana"/>
          <w:sz w:val="20"/>
        </w:rPr>
        <w:t>ZAMAWIAJĄCY</w:t>
      </w:r>
      <w:r w:rsidRPr="009E5665">
        <w:rPr>
          <w:rFonts w:ascii="Verdana" w:hAnsi="Verdana"/>
          <w:sz w:val="20"/>
        </w:rPr>
        <w:t xml:space="preserve"> potrąca kwotę wypłaconego wynagrodzenia z wynagrodzenia należnego wykonawcy.</w:t>
      </w:r>
    </w:p>
    <w:p w:rsidR="006A30C7" w:rsidRPr="009E5665" w:rsidRDefault="006A30C7" w:rsidP="006A30C7">
      <w:pPr>
        <w:pStyle w:val="Tekstpodstawowy3"/>
        <w:spacing w:after="60"/>
        <w:rPr>
          <w:rFonts w:ascii="Verdana" w:hAnsi="Verdana" w:cs="Calibri"/>
          <w:sz w:val="20"/>
          <w:szCs w:val="20"/>
        </w:rPr>
      </w:pPr>
    </w:p>
    <w:p w:rsidR="006A30C7" w:rsidRPr="009E5665" w:rsidRDefault="006A30C7" w:rsidP="006A30C7">
      <w:pPr>
        <w:spacing w:line="120" w:lineRule="atLeast"/>
        <w:jc w:val="center"/>
        <w:rPr>
          <w:rFonts w:ascii="Verdana" w:hAnsi="Verdana" w:cs="Calibri"/>
          <w:b/>
          <w:bCs/>
          <w:sz w:val="20"/>
        </w:rPr>
      </w:pPr>
      <w:r w:rsidRPr="009E5665">
        <w:rPr>
          <w:rFonts w:ascii="Verdana" w:hAnsi="Verdana" w:cs="Calibri"/>
          <w:b/>
          <w:bCs/>
          <w:sz w:val="20"/>
        </w:rPr>
        <w:t>§ 10</w:t>
      </w:r>
    </w:p>
    <w:p w:rsidR="006A30C7" w:rsidRPr="009E5665" w:rsidRDefault="006A30C7" w:rsidP="002F6908">
      <w:pPr>
        <w:spacing w:line="120" w:lineRule="atLeast"/>
        <w:ind w:left="426" w:hanging="426"/>
        <w:jc w:val="both"/>
        <w:rPr>
          <w:rFonts w:ascii="Verdana" w:hAnsi="Verdana" w:cs="Calibri"/>
          <w:sz w:val="20"/>
        </w:rPr>
      </w:pPr>
      <w:r w:rsidRPr="009E5665">
        <w:rPr>
          <w:rFonts w:ascii="Verdana" w:hAnsi="Verdana" w:cs="Calibri"/>
          <w:sz w:val="20"/>
        </w:rPr>
        <w:t xml:space="preserve">1. </w:t>
      </w:r>
      <w:r w:rsidRPr="009E5665">
        <w:rPr>
          <w:rFonts w:ascii="Verdana" w:hAnsi="Verdana" w:cs="Calibri"/>
          <w:sz w:val="20"/>
        </w:rPr>
        <w:tab/>
      </w:r>
      <w:r w:rsidR="007A3FC9">
        <w:rPr>
          <w:rFonts w:ascii="Verdana" w:hAnsi="Verdana" w:cs="Calibri"/>
          <w:sz w:val="20"/>
        </w:rPr>
        <w:t>ZAMAWIAJĄCY</w:t>
      </w:r>
      <w:r w:rsidRPr="009E5665">
        <w:rPr>
          <w:rFonts w:ascii="Verdana" w:hAnsi="Verdana" w:cs="Calibri"/>
          <w:sz w:val="20"/>
        </w:rPr>
        <w:t xml:space="preserve"> dopuszcza możliwość dokonania następujących zmian postanowień zawartej umowy w stosunku do treści oferty WYKONAWCY:</w:t>
      </w:r>
    </w:p>
    <w:p w:rsidR="006A30C7" w:rsidRPr="009E5665" w:rsidRDefault="006A30C7" w:rsidP="002F6908">
      <w:pPr>
        <w:pStyle w:val="CM39"/>
        <w:ind w:left="426" w:hanging="284"/>
        <w:jc w:val="both"/>
        <w:rPr>
          <w:rFonts w:ascii="Verdana" w:hAnsi="Verdana" w:cs="Calibri"/>
          <w:color w:val="000000"/>
          <w:sz w:val="20"/>
          <w:szCs w:val="20"/>
        </w:rPr>
      </w:pPr>
      <w:r w:rsidRPr="009E5665">
        <w:rPr>
          <w:rFonts w:ascii="Verdana" w:hAnsi="Verdana" w:cs="Calibri"/>
          <w:sz w:val="20"/>
          <w:szCs w:val="20"/>
        </w:rPr>
        <w:t xml:space="preserve">1) </w:t>
      </w:r>
      <w:r w:rsidRPr="009E5665">
        <w:rPr>
          <w:rFonts w:ascii="Verdana" w:hAnsi="Verdana" w:cs="Calibri"/>
          <w:color w:val="000000"/>
          <w:sz w:val="20"/>
          <w:szCs w:val="20"/>
        </w:rPr>
        <w:t xml:space="preserve">zmiany terminu realizacji zamówienia w przypadku zaistnienia poniższych okoliczności: </w:t>
      </w:r>
    </w:p>
    <w:p w:rsidR="006A30C7" w:rsidRPr="009E5665" w:rsidRDefault="006A30C7" w:rsidP="002F6908">
      <w:pPr>
        <w:tabs>
          <w:tab w:val="left" w:pos="709"/>
        </w:tabs>
        <w:spacing w:line="120" w:lineRule="atLeast"/>
        <w:ind w:left="426"/>
        <w:jc w:val="both"/>
        <w:rPr>
          <w:rFonts w:ascii="Verdana" w:hAnsi="Verdana" w:cs="Calibri"/>
          <w:sz w:val="20"/>
        </w:rPr>
      </w:pPr>
      <w:r w:rsidRPr="009E5665">
        <w:rPr>
          <w:rFonts w:ascii="Verdana" w:hAnsi="Verdana" w:cs="Calibri"/>
          <w:sz w:val="20"/>
        </w:rPr>
        <w:t>a) działania siły wyższej;</w:t>
      </w:r>
    </w:p>
    <w:p w:rsidR="006A30C7" w:rsidRPr="009E5665" w:rsidRDefault="006A30C7" w:rsidP="002F6908">
      <w:pPr>
        <w:tabs>
          <w:tab w:val="left" w:pos="709"/>
        </w:tabs>
        <w:spacing w:line="120" w:lineRule="atLeast"/>
        <w:ind w:left="426"/>
        <w:jc w:val="both"/>
        <w:rPr>
          <w:rFonts w:ascii="Verdana" w:hAnsi="Verdana" w:cs="Calibri"/>
          <w:sz w:val="20"/>
        </w:rPr>
      </w:pPr>
      <w:r w:rsidRPr="009E5665">
        <w:rPr>
          <w:rFonts w:ascii="Verdana" w:hAnsi="Verdana" w:cs="Calibri"/>
          <w:sz w:val="20"/>
        </w:rPr>
        <w:t>b) brak możliwości prowadzenia robót na skutek obiektywnych warunków klimatycznych;</w:t>
      </w:r>
    </w:p>
    <w:p w:rsidR="006A30C7" w:rsidRPr="009E5665" w:rsidRDefault="006A30C7" w:rsidP="002F6908">
      <w:pPr>
        <w:tabs>
          <w:tab w:val="left" w:pos="709"/>
        </w:tabs>
        <w:spacing w:line="120" w:lineRule="atLeast"/>
        <w:ind w:left="426"/>
        <w:jc w:val="both"/>
        <w:rPr>
          <w:rFonts w:ascii="Verdana" w:hAnsi="Verdana" w:cs="Calibri"/>
          <w:sz w:val="20"/>
        </w:rPr>
      </w:pPr>
      <w:r w:rsidRPr="009E5665">
        <w:rPr>
          <w:rFonts w:ascii="Verdana" w:hAnsi="Verdana" w:cs="Calibri"/>
          <w:sz w:val="20"/>
        </w:rPr>
        <w:t xml:space="preserve">c) wstrzymania robót przez ZAMAWIAJĄCEGO lub przerw w wykonywaniu robót powstałych na skutek okoliczności, za które ponosi odpowiedzialność </w:t>
      </w:r>
      <w:r w:rsidR="007A3FC9">
        <w:rPr>
          <w:rFonts w:ascii="Verdana" w:hAnsi="Verdana" w:cs="Calibri"/>
          <w:sz w:val="20"/>
        </w:rPr>
        <w:t>ZAMAWIAJĄCY</w:t>
      </w:r>
      <w:r w:rsidRPr="009E5665">
        <w:rPr>
          <w:rFonts w:ascii="Verdana" w:hAnsi="Verdana" w:cs="Calibri"/>
          <w:sz w:val="20"/>
        </w:rPr>
        <w:t>;</w:t>
      </w:r>
    </w:p>
    <w:p w:rsidR="006A30C7" w:rsidRPr="009E5665" w:rsidRDefault="006A30C7" w:rsidP="002F6908">
      <w:pPr>
        <w:tabs>
          <w:tab w:val="left" w:pos="709"/>
        </w:tabs>
        <w:spacing w:line="120" w:lineRule="atLeast"/>
        <w:ind w:left="426"/>
        <w:jc w:val="both"/>
        <w:rPr>
          <w:rFonts w:ascii="Verdana" w:hAnsi="Verdana" w:cs="Calibri"/>
          <w:sz w:val="20"/>
        </w:rPr>
      </w:pPr>
      <w:r w:rsidRPr="009E5665">
        <w:rPr>
          <w:rFonts w:ascii="Verdana" w:hAnsi="Verdana" w:cs="Calibri"/>
          <w:sz w:val="20"/>
        </w:rPr>
        <w:t>d) wstrzymania robót przez właściwy organ z przyczyn niezawinionych przez Wykonawcę;</w:t>
      </w:r>
    </w:p>
    <w:p w:rsidR="006A30C7" w:rsidRPr="009E5665" w:rsidRDefault="00A449F2" w:rsidP="002F6908">
      <w:pPr>
        <w:tabs>
          <w:tab w:val="left" w:pos="709"/>
          <w:tab w:val="left" w:pos="993"/>
        </w:tabs>
        <w:spacing w:line="120" w:lineRule="atLeast"/>
        <w:ind w:left="426"/>
        <w:jc w:val="both"/>
        <w:rPr>
          <w:rFonts w:ascii="Verdana" w:hAnsi="Verdana" w:cs="Calibri"/>
          <w:sz w:val="20"/>
        </w:rPr>
      </w:pPr>
      <w:r>
        <w:rPr>
          <w:rFonts w:ascii="Verdana" w:hAnsi="Verdana" w:cs="Calibri"/>
          <w:sz w:val="20"/>
        </w:rPr>
        <w:t>g) zaistnienia okoliczności nie</w:t>
      </w:r>
      <w:r w:rsidR="006A30C7" w:rsidRPr="009E5665">
        <w:rPr>
          <w:rFonts w:ascii="Verdana" w:hAnsi="Verdana" w:cs="Calibri"/>
          <w:sz w:val="20"/>
        </w:rPr>
        <w:t>powstałych z winy Wykonawcy.</w:t>
      </w:r>
    </w:p>
    <w:p w:rsidR="00D656EF" w:rsidRDefault="006A30C7" w:rsidP="002F6908">
      <w:pPr>
        <w:pStyle w:val="Default"/>
        <w:spacing w:line="276" w:lineRule="atLeast"/>
        <w:ind w:left="426" w:hanging="426"/>
        <w:rPr>
          <w:rFonts w:ascii="Verdana" w:hAnsi="Verdana" w:cs="Calibri"/>
          <w:b w:val="0"/>
          <w:bCs w:val="0"/>
          <w:color w:val="000000"/>
          <w:sz w:val="20"/>
          <w:szCs w:val="20"/>
        </w:rPr>
      </w:pPr>
      <w:r w:rsidRPr="009E5665">
        <w:rPr>
          <w:rFonts w:ascii="Verdana" w:hAnsi="Verdana" w:cs="Calibri"/>
          <w:b w:val="0"/>
          <w:bCs w:val="0"/>
          <w:sz w:val="20"/>
          <w:szCs w:val="20"/>
        </w:rPr>
        <w:t xml:space="preserve">2) </w:t>
      </w:r>
      <w:r w:rsidRPr="009E5665">
        <w:rPr>
          <w:rFonts w:ascii="Verdana" w:hAnsi="Verdana" w:cs="Calibri"/>
          <w:b w:val="0"/>
          <w:bCs w:val="0"/>
          <w:color w:val="000000"/>
          <w:sz w:val="20"/>
          <w:szCs w:val="20"/>
        </w:rPr>
        <w:t xml:space="preserve">zmiany w przypadkach losowych, osób wskazanych przez WYKONAWCĘ w wykazie będącym załącznikiem do oferty, przewidzianych do wykonywania samodzielnych funkcji technicznych przy realizacji robót budowlanych, przy czym kwalifikacje oraz </w:t>
      </w:r>
      <w:r w:rsidRPr="00D656EF">
        <w:rPr>
          <w:rFonts w:ascii="Verdana" w:hAnsi="Verdana" w:cs="Calibri"/>
          <w:b w:val="0"/>
          <w:bCs w:val="0"/>
          <w:color w:val="000000"/>
          <w:sz w:val="20"/>
          <w:szCs w:val="20"/>
        </w:rPr>
        <w:t>doświadczenie tych osób będą takie same lub wyższe jak osób podanych w wykazie.</w:t>
      </w:r>
    </w:p>
    <w:p w:rsidR="00E87A2F" w:rsidRPr="00E87A2F" w:rsidRDefault="00E87A2F" w:rsidP="002F6908">
      <w:pPr>
        <w:suppressAutoHyphens w:val="0"/>
        <w:ind w:left="426" w:hanging="426"/>
        <w:jc w:val="both"/>
        <w:rPr>
          <w:rFonts w:ascii="Verdana" w:hAnsi="Verdana"/>
          <w:bCs/>
          <w:sz w:val="20"/>
        </w:rPr>
      </w:pPr>
    </w:p>
    <w:p w:rsidR="006A30C7" w:rsidRPr="009E5665" w:rsidRDefault="006A30C7" w:rsidP="002F6908">
      <w:pPr>
        <w:pStyle w:val="Bezodstpw"/>
        <w:ind w:left="426" w:hanging="426"/>
        <w:jc w:val="both"/>
        <w:rPr>
          <w:rFonts w:ascii="Verdana" w:hAnsi="Verdana"/>
          <w:b/>
          <w:sz w:val="20"/>
        </w:rPr>
      </w:pPr>
      <w:r w:rsidRPr="009E5665">
        <w:rPr>
          <w:rFonts w:ascii="Verdana" w:hAnsi="Verdana"/>
          <w:sz w:val="20"/>
        </w:rPr>
        <w:t xml:space="preserve">2. </w:t>
      </w:r>
      <w:r w:rsidRPr="009E5665">
        <w:rPr>
          <w:rFonts w:ascii="Verdana" w:hAnsi="Verdana"/>
          <w:sz w:val="20"/>
        </w:rPr>
        <w:tab/>
        <w:t>Podstawą dokonania zmian, o których mowa w ust. 1 pkt 1,</w:t>
      </w:r>
      <w:r w:rsidR="00D656EF">
        <w:rPr>
          <w:rFonts w:ascii="Verdana" w:hAnsi="Verdana"/>
          <w:sz w:val="20"/>
        </w:rPr>
        <w:t>2</w:t>
      </w:r>
      <w:r w:rsidRPr="009E5665">
        <w:rPr>
          <w:rFonts w:ascii="Verdana" w:hAnsi="Verdana"/>
          <w:sz w:val="20"/>
        </w:rPr>
        <w:t xml:space="preserve"> będzie protokół konieczności określający wystąpienie okoliczności uzasadniających wprowadzenie zmiany terminu.</w:t>
      </w:r>
    </w:p>
    <w:p w:rsidR="006A30C7" w:rsidRPr="009E5665" w:rsidRDefault="006A30C7" w:rsidP="006A30C7">
      <w:pPr>
        <w:pStyle w:val="Bezodstpw"/>
        <w:ind w:left="426" w:hanging="426"/>
        <w:jc w:val="both"/>
        <w:rPr>
          <w:rFonts w:ascii="Verdana" w:hAnsi="Verdana"/>
          <w:sz w:val="20"/>
        </w:rPr>
      </w:pPr>
      <w:r w:rsidRPr="009E5665">
        <w:rPr>
          <w:rFonts w:ascii="Verdana" w:hAnsi="Verdana"/>
          <w:sz w:val="20"/>
        </w:rPr>
        <w:t xml:space="preserve">3. W przypadku wniosku WYKONAWCY o dokonanie zmiany, o której mowa w ust. 1 pkt 2, </w:t>
      </w:r>
      <w:r w:rsidR="007A3FC9">
        <w:rPr>
          <w:rFonts w:ascii="Verdana" w:hAnsi="Verdana"/>
          <w:sz w:val="20"/>
        </w:rPr>
        <w:t>WYKONAWCA</w:t>
      </w:r>
      <w:r w:rsidRPr="009E5665">
        <w:rPr>
          <w:rFonts w:ascii="Verdana" w:hAnsi="Verdana"/>
          <w:sz w:val="20"/>
        </w:rPr>
        <w:t xml:space="preserve"> obowiązany jest przedstawić dokumenty potwierdzające kwalifikacje wskazywanych osób pozwalające na stwierdzenie spełniania przez wskazane osoby wymagań SIWZ. </w:t>
      </w:r>
    </w:p>
    <w:p w:rsidR="002F6908" w:rsidRPr="00080837" w:rsidRDefault="002F6908" w:rsidP="002F6908">
      <w:pPr>
        <w:pStyle w:val="Bezodstpw"/>
        <w:ind w:left="709" w:hanging="283"/>
        <w:jc w:val="both"/>
        <w:rPr>
          <w:rFonts w:ascii="Verdana" w:hAnsi="Verdana"/>
          <w:b/>
          <w:sz w:val="20"/>
        </w:rPr>
      </w:pPr>
    </w:p>
    <w:p w:rsidR="006A30C7" w:rsidRPr="00080837" w:rsidRDefault="006A30C7" w:rsidP="006A30C7">
      <w:pPr>
        <w:ind w:left="3600" w:firstLine="720"/>
        <w:jc w:val="both"/>
        <w:rPr>
          <w:rFonts w:ascii="Verdana" w:hAnsi="Verdana" w:cs="Calibri"/>
          <w:b/>
          <w:bCs/>
          <w:sz w:val="20"/>
        </w:rPr>
      </w:pPr>
      <w:r w:rsidRPr="00080837">
        <w:rPr>
          <w:rFonts w:ascii="Verdana" w:hAnsi="Verdana" w:cs="Calibri"/>
          <w:b/>
          <w:bCs/>
          <w:sz w:val="20"/>
        </w:rPr>
        <w:t>§ 11</w:t>
      </w:r>
    </w:p>
    <w:p w:rsidR="006A30C7" w:rsidRPr="00080837" w:rsidRDefault="006A30C7" w:rsidP="00080837">
      <w:pPr>
        <w:pStyle w:val="Bezodstpw"/>
        <w:ind w:left="426" w:hanging="426"/>
        <w:jc w:val="both"/>
        <w:rPr>
          <w:rFonts w:ascii="Verdana" w:hAnsi="Verdana"/>
          <w:sz w:val="20"/>
        </w:rPr>
      </w:pPr>
      <w:r w:rsidRPr="00080837">
        <w:rPr>
          <w:rFonts w:ascii="Verdana" w:hAnsi="Verdana"/>
          <w:sz w:val="20"/>
        </w:rPr>
        <w:t xml:space="preserve">1. </w:t>
      </w:r>
      <w:r w:rsidRPr="00080837">
        <w:rPr>
          <w:rFonts w:ascii="Verdana" w:hAnsi="Verdana"/>
          <w:sz w:val="20"/>
        </w:rPr>
        <w:tab/>
        <w:t xml:space="preserve">W celu zapewnienia właściwej jakości robót, ustanawia się zabezpieczenie należytego wykonania umowy w wysokości </w:t>
      </w:r>
      <w:r w:rsidR="00247B31" w:rsidRPr="00080837">
        <w:rPr>
          <w:rFonts w:ascii="Verdana" w:hAnsi="Verdana"/>
          <w:b/>
          <w:sz w:val="20"/>
        </w:rPr>
        <w:t>………………..</w:t>
      </w:r>
      <w:r w:rsidRPr="00080837">
        <w:rPr>
          <w:rFonts w:ascii="Verdana" w:hAnsi="Verdana"/>
          <w:sz w:val="20"/>
        </w:rPr>
        <w:t xml:space="preserve"> </w:t>
      </w:r>
      <w:r w:rsidRPr="00080837">
        <w:rPr>
          <w:rFonts w:ascii="Verdana" w:hAnsi="Verdana"/>
          <w:b/>
          <w:bCs/>
          <w:sz w:val="20"/>
        </w:rPr>
        <w:t>zł</w:t>
      </w:r>
      <w:r w:rsidRPr="00080837">
        <w:rPr>
          <w:rFonts w:ascii="Verdana" w:hAnsi="Verdana"/>
          <w:sz w:val="20"/>
        </w:rPr>
        <w:t xml:space="preserve"> tj. </w:t>
      </w:r>
      <w:r w:rsidR="00391882">
        <w:rPr>
          <w:rFonts w:ascii="Verdana" w:hAnsi="Verdana"/>
          <w:b/>
          <w:bCs/>
          <w:sz w:val="20"/>
        </w:rPr>
        <w:t>5</w:t>
      </w:r>
      <w:r w:rsidRPr="00080837">
        <w:rPr>
          <w:rFonts w:ascii="Verdana" w:hAnsi="Verdana"/>
          <w:b/>
          <w:bCs/>
          <w:sz w:val="20"/>
        </w:rPr>
        <w:t xml:space="preserve"> %</w:t>
      </w:r>
      <w:r w:rsidRPr="00080837">
        <w:rPr>
          <w:rFonts w:ascii="Verdana" w:hAnsi="Verdana"/>
          <w:sz w:val="20"/>
        </w:rPr>
        <w:t xml:space="preserve"> wynagrodzenia, słownie: </w:t>
      </w:r>
      <w:r w:rsidR="00247B31" w:rsidRPr="00080837">
        <w:rPr>
          <w:rFonts w:ascii="Verdana" w:hAnsi="Verdana"/>
          <w:sz w:val="20"/>
        </w:rPr>
        <w:t>……………………………………..</w:t>
      </w:r>
      <w:r w:rsidRPr="00080837">
        <w:rPr>
          <w:rFonts w:ascii="Verdana" w:hAnsi="Verdana"/>
          <w:sz w:val="20"/>
        </w:rPr>
        <w:t xml:space="preserve"> zł.</w:t>
      </w:r>
    </w:p>
    <w:p w:rsidR="006A30C7" w:rsidRPr="00080837" w:rsidRDefault="006A30C7" w:rsidP="00080837">
      <w:pPr>
        <w:pStyle w:val="Bezodstpw"/>
        <w:ind w:left="426" w:hanging="426"/>
        <w:jc w:val="both"/>
        <w:rPr>
          <w:rFonts w:ascii="Verdana" w:hAnsi="Verdana"/>
          <w:sz w:val="20"/>
        </w:rPr>
      </w:pPr>
      <w:r w:rsidRPr="00080837">
        <w:rPr>
          <w:rFonts w:ascii="Verdana" w:hAnsi="Verdana"/>
          <w:sz w:val="20"/>
        </w:rPr>
        <w:t xml:space="preserve">2. </w:t>
      </w:r>
      <w:r w:rsidR="007A3FC9" w:rsidRPr="00080837">
        <w:rPr>
          <w:rFonts w:ascii="Verdana" w:hAnsi="Verdana"/>
          <w:sz w:val="20"/>
        </w:rPr>
        <w:t>WYKONAWCA</w:t>
      </w:r>
      <w:r w:rsidRPr="00080837">
        <w:rPr>
          <w:rFonts w:ascii="Verdana" w:hAnsi="Verdana"/>
          <w:sz w:val="20"/>
        </w:rPr>
        <w:t xml:space="preserve"> wnosi zabezpieczenie należytego wykonania umowy w formie </w:t>
      </w:r>
      <w:r w:rsidR="00247B31" w:rsidRPr="00080837">
        <w:rPr>
          <w:rFonts w:ascii="Verdana" w:hAnsi="Verdana"/>
          <w:sz w:val="20"/>
        </w:rPr>
        <w:t>……………………………</w:t>
      </w:r>
      <w:r w:rsidRPr="00080837">
        <w:rPr>
          <w:rFonts w:ascii="Verdana" w:hAnsi="Verdana"/>
          <w:sz w:val="20"/>
        </w:rPr>
        <w:t>.</w:t>
      </w:r>
    </w:p>
    <w:p w:rsidR="00080837" w:rsidRPr="00080837" w:rsidRDefault="00080837" w:rsidP="00080837">
      <w:pPr>
        <w:pStyle w:val="Bezodstpw"/>
        <w:ind w:left="426" w:hanging="426"/>
        <w:jc w:val="both"/>
        <w:rPr>
          <w:rFonts w:ascii="Verdana" w:hAnsi="Verdana"/>
          <w:sz w:val="20"/>
          <w:lang w:eastAsia="pl-PL"/>
        </w:rPr>
      </w:pPr>
      <w:r w:rsidRPr="00080837">
        <w:rPr>
          <w:rFonts w:ascii="Verdana" w:hAnsi="Verdana"/>
          <w:sz w:val="20"/>
          <w:lang w:eastAsia="pl-PL"/>
        </w:rPr>
        <w:t xml:space="preserve">3. </w:t>
      </w:r>
      <w:r w:rsidRPr="00080837">
        <w:rPr>
          <w:rFonts w:ascii="Verdana" w:hAnsi="Verdana"/>
          <w:sz w:val="20"/>
          <w:lang w:eastAsia="pl-PL"/>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080837" w:rsidRPr="00080837" w:rsidRDefault="00080837" w:rsidP="00080837">
      <w:pPr>
        <w:pStyle w:val="Bezodstpw"/>
        <w:ind w:left="426" w:hanging="426"/>
        <w:jc w:val="both"/>
        <w:rPr>
          <w:rFonts w:ascii="Verdana" w:hAnsi="Verdana"/>
          <w:sz w:val="20"/>
          <w:lang w:eastAsia="pl-PL"/>
        </w:rPr>
      </w:pPr>
      <w:r w:rsidRPr="00080837">
        <w:rPr>
          <w:rFonts w:ascii="Verdana" w:hAnsi="Verdana"/>
          <w:sz w:val="20"/>
          <w:lang w:eastAsia="pl-PL"/>
        </w:rPr>
        <w:t xml:space="preserve">4. </w:t>
      </w:r>
      <w:r w:rsidRPr="00080837">
        <w:rPr>
          <w:rFonts w:ascii="Verdana" w:hAnsi="Verdana"/>
          <w:sz w:val="20"/>
          <w:lang w:eastAsia="pl-PL"/>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080837" w:rsidRPr="00080837" w:rsidRDefault="00080837" w:rsidP="00080837">
      <w:pPr>
        <w:pStyle w:val="Bezodstpw"/>
        <w:ind w:left="426" w:hanging="426"/>
        <w:jc w:val="both"/>
        <w:rPr>
          <w:rFonts w:ascii="Verdana" w:hAnsi="Verdana"/>
          <w:sz w:val="20"/>
        </w:rPr>
      </w:pPr>
      <w:r w:rsidRPr="00080837">
        <w:rPr>
          <w:rFonts w:ascii="Verdana" w:hAnsi="Verdana"/>
          <w:sz w:val="20"/>
          <w:lang w:eastAsia="pl-PL"/>
        </w:rPr>
        <w:t xml:space="preserve">5. </w:t>
      </w:r>
      <w:r w:rsidRPr="00080837">
        <w:rPr>
          <w:rFonts w:ascii="Verdana" w:hAnsi="Verdana"/>
          <w:sz w:val="20"/>
          <w:lang w:eastAsia="pl-PL"/>
        </w:rPr>
        <w:tab/>
        <w:t>Wypłata, o której mowa w ust. 4, następuje nie później niż w ostatnim dniu ważności dotychczasowego zabezpieczenia.</w:t>
      </w:r>
    </w:p>
    <w:p w:rsidR="006A30C7" w:rsidRPr="00080837" w:rsidRDefault="00080837" w:rsidP="00080837">
      <w:pPr>
        <w:pStyle w:val="Bezodstpw"/>
        <w:ind w:left="426" w:hanging="426"/>
        <w:jc w:val="both"/>
        <w:rPr>
          <w:rFonts w:ascii="Verdana" w:hAnsi="Verdana"/>
          <w:sz w:val="20"/>
        </w:rPr>
      </w:pPr>
      <w:r w:rsidRPr="00080837">
        <w:rPr>
          <w:rFonts w:ascii="Verdana" w:hAnsi="Verdana"/>
          <w:sz w:val="20"/>
        </w:rPr>
        <w:lastRenderedPageBreak/>
        <w:t>6</w:t>
      </w:r>
      <w:r w:rsidR="006A30C7" w:rsidRPr="00080837">
        <w:rPr>
          <w:rFonts w:ascii="Verdana" w:hAnsi="Verdana"/>
          <w:sz w:val="20"/>
        </w:rPr>
        <w:t xml:space="preserve">. </w:t>
      </w:r>
      <w:r w:rsidR="006A30C7" w:rsidRPr="00080837">
        <w:rPr>
          <w:rFonts w:ascii="Verdana" w:hAnsi="Verdana"/>
          <w:sz w:val="20"/>
        </w:rPr>
        <w:tab/>
        <w:t>Zabezpieczenie należytego wykonania umowy w wysokości 70% jego  wartości  będzie zwrócone WYKONAWCY w terminie 30 dni od daty ostatecznego odbioru robót; pozostała część zabezpieczenia – 30% zostanie zwrócona w terminie nie później niż  15 dni po upływie okresu rękojmi.</w:t>
      </w:r>
    </w:p>
    <w:p w:rsidR="006A30C7" w:rsidRPr="00080837" w:rsidRDefault="00080837" w:rsidP="00080837">
      <w:pPr>
        <w:pStyle w:val="Bezodstpw"/>
        <w:ind w:left="426" w:hanging="426"/>
        <w:jc w:val="both"/>
        <w:rPr>
          <w:rFonts w:ascii="Verdana" w:hAnsi="Verdana"/>
          <w:sz w:val="20"/>
        </w:rPr>
      </w:pPr>
      <w:r w:rsidRPr="00080837">
        <w:rPr>
          <w:rFonts w:ascii="Verdana" w:hAnsi="Verdana"/>
          <w:sz w:val="20"/>
        </w:rPr>
        <w:t>7</w:t>
      </w:r>
      <w:r w:rsidR="006A30C7" w:rsidRPr="00080837">
        <w:rPr>
          <w:rFonts w:ascii="Verdana" w:hAnsi="Verdana"/>
          <w:sz w:val="20"/>
        </w:rPr>
        <w:t xml:space="preserve">. W przypadku przedłużenia okresu realizacji przedmiotu umowy i zmiany terminu wykonania zamówienia </w:t>
      </w:r>
      <w:r w:rsidR="007A3FC9" w:rsidRPr="00080837">
        <w:rPr>
          <w:rFonts w:ascii="Verdana" w:hAnsi="Verdana"/>
          <w:sz w:val="20"/>
        </w:rPr>
        <w:t>WYKONAWCA</w:t>
      </w:r>
      <w:r w:rsidR="006A30C7" w:rsidRPr="00080837">
        <w:rPr>
          <w:rFonts w:ascii="Verdana" w:hAnsi="Verdana"/>
          <w:sz w:val="20"/>
        </w:rPr>
        <w:t xml:space="preserve"> zobowiązany jest do niezwłocznego przedłużenia terminu ważności zabezpieczenia wniesionego w formie innej niż pieniężna.</w:t>
      </w:r>
    </w:p>
    <w:p w:rsidR="006A30C7" w:rsidRPr="009E5665" w:rsidRDefault="006A30C7" w:rsidP="006A30C7">
      <w:pPr>
        <w:pStyle w:val="Lista"/>
        <w:ind w:left="360"/>
        <w:rPr>
          <w:rFonts w:ascii="Verdana" w:hAnsi="Verdana" w:cs="Calibri"/>
          <w:sz w:val="20"/>
        </w:rPr>
      </w:pPr>
    </w:p>
    <w:p w:rsidR="006A30C7" w:rsidRPr="009E5665" w:rsidRDefault="006A30C7" w:rsidP="006A30C7">
      <w:pPr>
        <w:pStyle w:val="Tekstpodstawowywcity2"/>
        <w:spacing w:line="120" w:lineRule="atLeast"/>
        <w:ind w:left="0"/>
        <w:jc w:val="center"/>
        <w:rPr>
          <w:rFonts w:ascii="Verdana" w:hAnsi="Verdana" w:cs="Calibri"/>
          <w:b/>
          <w:bCs/>
          <w:sz w:val="20"/>
          <w:szCs w:val="20"/>
        </w:rPr>
      </w:pPr>
      <w:r w:rsidRPr="009E5665">
        <w:rPr>
          <w:rFonts w:ascii="Verdana" w:hAnsi="Verdana" w:cs="Calibri"/>
          <w:b/>
          <w:bCs/>
          <w:sz w:val="20"/>
          <w:szCs w:val="20"/>
        </w:rPr>
        <w:t>§ 12</w:t>
      </w:r>
    </w:p>
    <w:p w:rsidR="006A30C7" w:rsidRPr="009E5665" w:rsidRDefault="006A30C7" w:rsidP="006A30C7">
      <w:pPr>
        <w:pStyle w:val="BodyText21"/>
        <w:tabs>
          <w:tab w:val="left" w:pos="426"/>
        </w:tabs>
        <w:spacing w:line="120" w:lineRule="atLeast"/>
        <w:rPr>
          <w:rFonts w:ascii="Verdana" w:hAnsi="Verdana" w:cs="Calibri"/>
          <w:sz w:val="20"/>
          <w:szCs w:val="20"/>
        </w:rPr>
      </w:pPr>
      <w:r w:rsidRPr="009E5665">
        <w:rPr>
          <w:rFonts w:ascii="Verdana" w:hAnsi="Verdana" w:cs="Calibri"/>
          <w:sz w:val="20"/>
          <w:szCs w:val="20"/>
        </w:rPr>
        <w:t xml:space="preserve">1. </w:t>
      </w:r>
      <w:r w:rsidRPr="009E5665">
        <w:rPr>
          <w:rFonts w:ascii="Verdana" w:hAnsi="Verdana" w:cs="Calibri"/>
          <w:sz w:val="20"/>
          <w:szCs w:val="20"/>
        </w:rPr>
        <w:tab/>
        <w:t>ZAMAWIAJĄCEMU przysługuje prawo do odstąpienia od niniejszej  umowy  gdy:</w:t>
      </w:r>
    </w:p>
    <w:p w:rsidR="006A30C7" w:rsidRPr="009E5665" w:rsidRDefault="006A30C7" w:rsidP="006A30C7">
      <w:pPr>
        <w:pStyle w:val="Tekstpodstawowywcity3"/>
        <w:numPr>
          <w:ilvl w:val="1"/>
          <w:numId w:val="5"/>
        </w:numPr>
        <w:tabs>
          <w:tab w:val="clear" w:pos="1440"/>
          <w:tab w:val="num" w:pos="709"/>
        </w:tabs>
        <w:suppressAutoHyphens w:val="0"/>
        <w:spacing w:after="0" w:line="120" w:lineRule="atLeast"/>
        <w:ind w:left="709" w:hanging="283"/>
        <w:jc w:val="both"/>
        <w:rPr>
          <w:rFonts w:ascii="Verdana" w:hAnsi="Verdana" w:cs="Calibri"/>
          <w:sz w:val="20"/>
          <w:szCs w:val="20"/>
        </w:rPr>
      </w:pPr>
      <w:r w:rsidRPr="009E5665">
        <w:rPr>
          <w:rFonts w:ascii="Verdana" w:hAnsi="Verdana" w:cs="Calibri"/>
          <w:sz w:val="20"/>
          <w:szCs w:val="20"/>
        </w:rPr>
        <w:t>zostanie wydany nakaz zajęcia majątku WYKONAWCY, w zakresie  uniemożliwiającym wykonanie przedmiotu niniejszej umowy – w terminie 30 dni od powzięcia informacji  o tym przez ZAMAWIAJĄCEGO;</w:t>
      </w:r>
    </w:p>
    <w:p w:rsidR="006A30C7" w:rsidRPr="009E5665" w:rsidRDefault="007A3FC9" w:rsidP="006A30C7">
      <w:pPr>
        <w:pStyle w:val="Tekstpodstawowywcity3"/>
        <w:numPr>
          <w:ilvl w:val="1"/>
          <w:numId w:val="5"/>
        </w:numPr>
        <w:tabs>
          <w:tab w:val="clear" w:pos="1440"/>
        </w:tabs>
        <w:suppressAutoHyphens w:val="0"/>
        <w:spacing w:after="0" w:line="120" w:lineRule="atLeast"/>
        <w:ind w:left="709" w:hanging="283"/>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nie rozpoczął robót bez uzasadnionych przyczyn lub przerwał je i nie kontynuuje ich przez okres co najmniej 10 dni- w terminie 14 dni </w:t>
      </w:r>
      <w:r w:rsidR="006A30C7" w:rsidRPr="009E5665">
        <w:rPr>
          <w:rFonts w:ascii="Verdana" w:hAnsi="Verdana" w:cs="Calibri"/>
          <w:sz w:val="20"/>
          <w:szCs w:val="20"/>
        </w:rPr>
        <w:br/>
        <w:t>od zaistnienia wskazanych okoliczności;</w:t>
      </w:r>
    </w:p>
    <w:p w:rsidR="006A30C7" w:rsidRPr="009E5665" w:rsidRDefault="007A3FC9" w:rsidP="006A30C7">
      <w:pPr>
        <w:pStyle w:val="Tekstpodstawowywcity3"/>
        <w:numPr>
          <w:ilvl w:val="1"/>
          <w:numId w:val="5"/>
        </w:numPr>
        <w:tabs>
          <w:tab w:val="clear" w:pos="1440"/>
          <w:tab w:val="num" w:pos="709"/>
        </w:tabs>
        <w:suppressAutoHyphens w:val="0"/>
        <w:spacing w:after="0" w:line="120" w:lineRule="atLeast"/>
        <w:ind w:left="709" w:hanging="283"/>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pomimo pisemnego zastrzeżenia Inspektora Nadzoru nie wykonuje robót zgodnie z warunkami umownymi lub zaniedbuje zobowiązania umowne - w terminie 14 dni od dnia stwierdzenia przez ZAMAWIAJĄCEGO wskazanych okoliczności;</w:t>
      </w:r>
    </w:p>
    <w:p w:rsidR="006A30C7" w:rsidRPr="009E5665" w:rsidRDefault="006A30C7" w:rsidP="006A30C7">
      <w:pPr>
        <w:pStyle w:val="Tekstpodstawowywcity"/>
        <w:tabs>
          <w:tab w:val="left" w:pos="426"/>
        </w:tabs>
        <w:ind w:left="425" w:hanging="425"/>
        <w:jc w:val="left"/>
        <w:rPr>
          <w:rFonts w:ascii="Verdana" w:hAnsi="Verdana" w:cs="Calibri"/>
          <w:sz w:val="20"/>
        </w:rPr>
      </w:pPr>
    </w:p>
    <w:p w:rsidR="006A30C7" w:rsidRPr="009E5665" w:rsidRDefault="006A30C7" w:rsidP="006A30C7">
      <w:pPr>
        <w:ind w:left="426" w:hanging="426"/>
        <w:jc w:val="both"/>
        <w:rPr>
          <w:rFonts w:ascii="Verdana" w:hAnsi="Verdana" w:cs="Calibri"/>
          <w:sz w:val="20"/>
        </w:rPr>
      </w:pPr>
      <w:r w:rsidRPr="009E5665">
        <w:rPr>
          <w:rFonts w:ascii="Verdana" w:hAnsi="Verdana" w:cs="Calibri"/>
          <w:sz w:val="20"/>
        </w:rPr>
        <w:t xml:space="preserve">2. </w:t>
      </w:r>
      <w:r w:rsidRPr="009E5665">
        <w:rPr>
          <w:rFonts w:ascii="Verdana" w:hAnsi="Verdana" w:cs="Calibri"/>
          <w:sz w:val="20"/>
        </w:rPr>
        <w:tab/>
        <w:t>ZAMAWIAJĄCEMU przysługuje prawo odstąpienia od niniejszej  umowy  na podstawie przepisów ustawowych, niezależnie od postanowień zawartych w ust. 1.</w:t>
      </w:r>
    </w:p>
    <w:p w:rsidR="006A30C7" w:rsidRPr="009E5665" w:rsidRDefault="006A30C7" w:rsidP="006A30C7">
      <w:pPr>
        <w:ind w:left="426" w:hanging="426"/>
        <w:jc w:val="both"/>
        <w:rPr>
          <w:rFonts w:ascii="Verdana" w:hAnsi="Verdana" w:cs="Calibri"/>
          <w:kern w:val="16"/>
          <w:sz w:val="20"/>
        </w:rPr>
      </w:pPr>
      <w:r w:rsidRPr="009E5665">
        <w:rPr>
          <w:rFonts w:ascii="Verdana" w:hAnsi="Verdana" w:cs="Calibri"/>
          <w:sz w:val="20"/>
        </w:rPr>
        <w:t xml:space="preserve">3. </w:t>
      </w:r>
      <w:r w:rsidRPr="009E5665">
        <w:rPr>
          <w:rFonts w:ascii="Verdana" w:hAnsi="Verdana" w:cs="Calibri"/>
          <w:sz w:val="20"/>
        </w:rPr>
        <w:tab/>
        <w:t xml:space="preserve">Oświadczenie o odstąpieniu od umowy wraz z uzasadnieniem powinno nastąpić </w:t>
      </w:r>
      <w:r w:rsidRPr="009E5665">
        <w:rPr>
          <w:rFonts w:ascii="Verdana" w:hAnsi="Verdana" w:cs="Calibri"/>
          <w:kern w:val="16"/>
          <w:sz w:val="20"/>
        </w:rPr>
        <w:t>w formie pisemnej pod rygorem nieważności.</w:t>
      </w:r>
    </w:p>
    <w:p w:rsidR="006A30C7" w:rsidRPr="009E5665" w:rsidRDefault="006A30C7" w:rsidP="006A30C7">
      <w:pPr>
        <w:pStyle w:val="Tekstpodstawowywcity"/>
        <w:tabs>
          <w:tab w:val="left" w:pos="426"/>
        </w:tabs>
        <w:ind w:left="0"/>
        <w:rPr>
          <w:rFonts w:ascii="Verdana" w:hAnsi="Verdana" w:cs="Calibri"/>
          <w:sz w:val="20"/>
        </w:rPr>
      </w:pPr>
      <w:r w:rsidRPr="009E5665">
        <w:rPr>
          <w:rFonts w:ascii="Verdana" w:hAnsi="Verdana" w:cs="Calibri"/>
          <w:kern w:val="16"/>
          <w:sz w:val="20"/>
        </w:rPr>
        <w:tab/>
        <w:t>4.</w:t>
      </w:r>
      <w:r w:rsidRPr="009E5665">
        <w:rPr>
          <w:rFonts w:ascii="Verdana" w:hAnsi="Verdana" w:cs="Calibri"/>
          <w:kern w:val="16"/>
          <w:sz w:val="20"/>
        </w:rPr>
        <w:tab/>
        <w:t xml:space="preserve">W przypadku odstąpienia od niniejszej umowy WYKONAWCĘ oraz </w:t>
      </w:r>
      <w:r w:rsidRPr="009E5665">
        <w:rPr>
          <w:rFonts w:ascii="Verdana" w:hAnsi="Verdana" w:cs="Calibri"/>
          <w:sz w:val="20"/>
        </w:rPr>
        <w:t>ZAMAWIAJĄCEGO obciążają  następujące obowiązki szczegółowe:</w:t>
      </w:r>
    </w:p>
    <w:p w:rsidR="006A30C7" w:rsidRPr="009E5665" w:rsidRDefault="006A30C7" w:rsidP="006A30C7">
      <w:pPr>
        <w:numPr>
          <w:ilvl w:val="1"/>
          <w:numId w:val="4"/>
        </w:numPr>
        <w:tabs>
          <w:tab w:val="num" w:pos="709"/>
        </w:tabs>
        <w:suppressAutoHyphens w:val="0"/>
        <w:ind w:left="709" w:hanging="283"/>
        <w:jc w:val="both"/>
        <w:rPr>
          <w:rFonts w:ascii="Verdana" w:hAnsi="Verdana" w:cs="Calibri"/>
          <w:sz w:val="20"/>
        </w:rPr>
      </w:pPr>
      <w:r w:rsidRPr="009E5665">
        <w:rPr>
          <w:rFonts w:ascii="Verdana" w:hAnsi="Verdana" w:cs="Calibri"/>
          <w:sz w:val="20"/>
        </w:rPr>
        <w:t xml:space="preserve">w terminie 7 dni od daty odstąpienia od umowy </w:t>
      </w:r>
      <w:r w:rsidR="007A3FC9">
        <w:rPr>
          <w:rFonts w:ascii="Verdana" w:hAnsi="Verdana" w:cs="Calibri"/>
          <w:sz w:val="20"/>
        </w:rPr>
        <w:t>WYKONAWCA</w:t>
      </w:r>
      <w:r w:rsidRPr="009E5665">
        <w:rPr>
          <w:rFonts w:ascii="Verdana" w:hAnsi="Verdana" w:cs="Calibri"/>
          <w:sz w:val="20"/>
        </w:rPr>
        <w:t xml:space="preserve"> przy udziale ZAMAWIAJĄCEGO sporządzi szczegółowy protokół inwentaryzacji robót w toku według stanu na dzień odstąpienia od umowy;</w:t>
      </w:r>
    </w:p>
    <w:p w:rsidR="006A30C7" w:rsidRPr="009E5665" w:rsidRDefault="007A3FC9" w:rsidP="006A30C7">
      <w:pPr>
        <w:numPr>
          <w:ilvl w:val="1"/>
          <w:numId w:val="4"/>
        </w:numPr>
        <w:tabs>
          <w:tab w:val="num" w:pos="709"/>
        </w:tabs>
        <w:suppressAutoHyphens w:val="0"/>
        <w:ind w:left="709" w:hanging="283"/>
        <w:jc w:val="both"/>
        <w:rPr>
          <w:rFonts w:ascii="Verdana" w:hAnsi="Verdana" w:cs="Calibri"/>
          <w:sz w:val="20"/>
        </w:rPr>
      </w:pPr>
      <w:r>
        <w:rPr>
          <w:rFonts w:ascii="Verdana" w:hAnsi="Verdana" w:cs="Calibri"/>
          <w:sz w:val="20"/>
        </w:rPr>
        <w:t>WYKONAWCA</w:t>
      </w:r>
      <w:r w:rsidR="006A30C7" w:rsidRPr="009E5665">
        <w:rPr>
          <w:rFonts w:ascii="Verdana" w:hAnsi="Verdana" w:cs="Calibri"/>
          <w:sz w:val="20"/>
        </w:rPr>
        <w:t xml:space="preserve"> zabezpieczy przerwane roboty w zakresie obustronnie uzgodnionym na koszt tej strony, z winy której nastąpiło odstąpienie od umowy;</w:t>
      </w:r>
    </w:p>
    <w:p w:rsidR="006A30C7" w:rsidRPr="009E5665" w:rsidRDefault="007A3FC9" w:rsidP="006A30C7">
      <w:pPr>
        <w:numPr>
          <w:ilvl w:val="1"/>
          <w:numId w:val="4"/>
        </w:numPr>
        <w:tabs>
          <w:tab w:val="num" w:pos="709"/>
        </w:tabs>
        <w:suppressAutoHyphens w:val="0"/>
        <w:ind w:left="709" w:hanging="283"/>
        <w:jc w:val="both"/>
        <w:rPr>
          <w:rFonts w:ascii="Verdana" w:hAnsi="Verdana" w:cs="Calibri"/>
          <w:sz w:val="20"/>
        </w:rPr>
      </w:pPr>
      <w:r>
        <w:rPr>
          <w:rFonts w:ascii="Verdana" w:hAnsi="Verdana" w:cs="Calibri"/>
          <w:sz w:val="20"/>
        </w:rPr>
        <w:t>WYKONAWCA</w:t>
      </w:r>
      <w:r w:rsidR="006A30C7" w:rsidRPr="009E5665">
        <w:rPr>
          <w:rFonts w:ascii="Verdana" w:hAnsi="Verdana" w:cs="Calibri"/>
          <w:sz w:val="20"/>
        </w:rPr>
        <w:t xml:space="preserve"> zgłosi do dokonania przez ZAMAWIAJĄCEGO odbiór robót przerwanych oraz robót zabezpieczających.</w:t>
      </w:r>
    </w:p>
    <w:p w:rsidR="006A30C7" w:rsidRDefault="006A30C7" w:rsidP="006A30C7">
      <w:pPr>
        <w:ind w:left="426" w:hanging="426"/>
        <w:jc w:val="both"/>
        <w:rPr>
          <w:rFonts w:ascii="Verdana" w:hAnsi="Verdana" w:cs="Calibri"/>
          <w:sz w:val="20"/>
        </w:rPr>
      </w:pPr>
      <w:r w:rsidRPr="009E5665">
        <w:rPr>
          <w:rFonts w:ascii="Verdana" w:hAnsi="Verdana" w:cs="Calibri"/>
          <w:sz w:val="20"/>
        </w:rPr>
        <w:t xml:space="preserve">5. </w:t>
      </w:r>
      <w:r w:rsidRPr="009E5665">
        <w:rPr>
          <w:rFonts w:ascii="Verdana" w:hAnsi="Verdana" w:cs="Calibri"/>
          <w:sz w:val="20"/>
        </w:rPr>
        <w:tab/>
        <w:t xml:space="preserve">W przypadku odstąpienia od umowy </w:t>
      </w:r>
      <w:r w:rsidR="007A3FC9">
        <w:rPr>
          <w:rFonts w:ascii="Verdana" w:hAnsi="Verdana" w:cs="Calibri"/>
          <w:sz w:val="20"/>
        </w:rPr>
        <w:t>ZAMAWIAJĄCY</w:t>
      </w:r>
      <w:r w:rsidRPr="009E5665">
        <w:rPr>
          <w:rFonts w:ascii="Verdana" w:hAnsi="Verdana" w:cs="Calibri"/>
          <w:sz w:val="20"/>
        </w:rPr>
        <w:t xml:space="preserve"> zastrzega sobie prawo zaliczenia wynagrodzenia z tytułu wykonanych prac na poczet zastrzeżonych w umowie kar pieniężnych. </w:t>
      </w:r>
    </w:p>
    <w:p w:rsidR="00C51016" w:rsidRPr="009E5665" w:rsidRDefault="00C51016" w:rsidP="006A30C7">
      <w:pPr>
        <w:ind w:left="426" w:hanging="426"/>
        <w:jc w:val="both"/>
        <w:rPr>
          <w:rFonts w:ascii="Verdana" w:hAnsi="Verdana" w:cs="Calibri"/>
          <w:i/>
          <w:iCs/>
          <w:sz w:val="20"/>
        </w:rPr>
      </w:pPr>
    </w:p>
    <w:p w:rsidR="00D5692D" w:rsidRPr="00C51016" w:rsidRDefault="006A30C7" w:rsidP="00C51016">
      <w:pPr>
        <w:pStyle w:val="Lista"/>
        <w:spacing w:after="120"/>
        <w:ind w:left="284" w:hanging="284"/>
        <w:jc w:val="center"/>
        <w:rPr>
          <w:rFonts w:ascii="Verdana" w:hAnsi="Verdana" w:cs="Calibri"/>
          <w:b/>
          <w:bCs/>
          <w:sz w:val="20"/>
        </w:rPr>
      </w:pPr>
      <w:r w:rsidRPr="009E5665">
        <w:rPr>
          <w:rFonts w:ascii="Verdana" w:hAnsi="Verdana" w:cs="Calibri"/>
          <w:b/>
          <w:bCs/>
          <w:sz w:val="20"/>
        </w:rPr>
        <w:t>§ 13</w:t>
      </w:r>
    </w:p>
    <w:p w:rsidR="006A30C7" w:rsidRPr="00997A16" w:rsidRDefault="006A30C7" w:rsidP="006A30C7">
      <w:pPr>
        <w:tabs>
          <w:tab w:val="num" w:pos="426"/>
        </w:tabs>
        <w:spacing w:line="120" w:lineRule="atLeast"/>
        <w:ind w:left="360" w:hanging="360"/>
        <w:jc w:val="both"/>
        <w:rPr>
          <w:rFonts w:ascii="Verdana" w:hAnsi="Verdana" w:cs="Calibri"/>
          <w:sz w:val="20"/>
        </w:rPr>
      </w:pPr>
      <w:r w:rsidRPr="00997A16">
        <w:rPr>
          <w:rFonts w:ascii="Verdana" w:hAnsi="Verdana" w:cs="Calibri"/>
          <w:sz w:val="20"/>
        </w:rPr>
        <w:t>1.</w:t>
      </w:r>
      <w:r w:rsidRPr="00997A16">
        <w:rPr>
          <w:rFonts w:ascii="Verdana" w:hAnsi="Verdana" w:cs="Calibri"/>
          <w:sz w:val="20"/>
        </w:rPr>
        <w:tab/>
      </w:r>
      <w:r w:rsidR="007A3FC9" w:rsidRPr="00997A16">
        <w:rPr>
          <w:rFonts w:ascii="Verdana" w:hAnsi="Verdana" w:cs="Calibri"/>
          <w:sz w:val="20"/>
        </w:rPr>
        <w:t>WYKONAWCA</w:t>
      </w:r>
      <w:r w:rsidRPr="00997A16">
        <w:rPr>
          <w:rFonts w:ascii="Verdana" w:hAnsi="Verdana" w:cs="Calibri"/>
          <w:sz w:val="20"/>
        </w:rPr>
        <w:t xml:space="preserve"> zapłaci ZAMAWIAJĄCEMU karę umowną:</w:t>
      </w:r>
    </w:p>
    <w:p w:rsidR="00D21C9E" w:rsidRPr="00997A16" w:rsidRDefault="006A30C7" w:rsidP="00D21C9E">
      <w:pPr>
        <w:pStyle w:val="Tekstpodstawowy3"/>
        <w:widowControl w:val="0"/>
        <w:numPr>
          <w:ilvl w:val="2"/>
          <w:numId w:val="6"/>
        </w:numPr>
        <w:tabs>
          <w:tab w:val="clear" w:pos="2340"/>
          <w:tab w:val="num" w:pos="709"/>
        </w:tabs>
        <w:suppressAutoHyphens w:val="0"/>
        <w:spacing w:after="0"/>
        <w:ind w:left="709" w:hanging="283"/>
        <w:jc w:val="both"/>
        <w:rPr>
          <w:rFonts w:ascii="Verdana" w:hAnsi="Verdana" w:cs="Calibri"/>
          <w:sz w:val="20"/>
          <w:szCs w:val="20"/>
        </w:rPr>
      </w:pPr>
      <w:r w:rsidRPr="00997A16">
        <w:rPr>
          <w:rFonts w:ascii="Verdana" w:hAnsi="Verdana" w:cs="Calibri"/>
          <w:sz w:val="20"/>
          <w:szCs w:val="20"/>
        </w:rPr>
        <w:t xml:space="preserve">za zwłokę w oddaniu </w:t>
      </w:r>
      <w:r w:rsidR="00D21C9E" w:rsidRPr="00997A16">
        <w:rPr>
          <w:rFonts w:ascii="Verdana" w:hAnsi="Verdana" w:cs="Calibri"/>
          <w:sz w:val="20"/>
          <w:szCs w:val="20"/>
        </w:rPr>
        <w:t>przedmiotu  umowy</w:t>
      </w:r>
      <w:r w:rsidRPr="00997A16">
        <w:rPr>
          <w:rFonts w:ascii="Verdana" w:hAnsi="Verdana" w:cs="Calibri"/>
          <w:sz w:val="20"/>
          <w:szCs w:val="20"/>
        </w:rPr>
        <w:t xml:space="preserve"> - w wysokości </w:t>
      </w:r>
      <w:r w:rsidR="00247B31" w:rsidRPr="00997A16">
        <w:rPr>
          <w:rFonts w:ascii="Verdana" w:hAnsi="Verdana" w:cs="Calibri"/>
          <w:b/>
          <w:bCs/>
          <w:sz w:val="20"/>
          <w:szCs w:val="20"/>
        </w:rPr>
        <w:t>0,1</w:t>
      </w:r>
      <w:r w:rsidRPr="00997A16">
        <w:rPr>
          <w:rFonts w:ascii="Verdana" w:hAnsi="Verdana" w:cs="Calibri"/>
          <w:b/>
          <w:bCs/>
          <w:sz w:val="20"/>
          <w:szCs w:val="20"/>
        </w:rPr>
        <w:t>%</w:t>
      </w:r>
      <w:r w:rsidRPr="00997A16">
        <w:rPr>
          <w:rFonts w:ascii="Verdana" w:hAnsi="Verdana" w:cs="Calibri"/>
          <w:sz w:val="20"/>
          <w:szCs w:val="20"/>
        </w:rPr>
        <w:t xml:space="preserve"> wynagrodzenia za każdy dzień opóźnienia</w:t>
      </w:r>
      <w:r w:rsidR="00D21C9E" w:rsidRPr="00997A16">
        <w:rPr>
          <w:rFonts w:ascii="Verdana" w:hAnsi="Verdana"/>
          <w:sz w:val="20"/>
          <w:szCs w:val="20"/>
        </w:rPr>
        <w:t xml:space="preserve"> w przekazaniu dokumentacji projektowej lub w wykonaniu robót;</w:t>
      </w:r>
    </w:p>
    <w:p w:rsidR="006A30C7" w:rsidRPr="00997A16" w:rsidRDefault="006A30C7" w:rsidP="006A30C7">
      <w:pPr>
        <w:pStyle w:val="Tekstpodstawowy3"/>
        <w:widowControl w:val="0"/>
        <w:numPr>
          <w:ilvl w:val="2"/>
          <w:numId w:val="6"/>
        </w:numPr>
        <w:tabs>
          <w:tab w:val="clear" w:pos="2340"/>
        </w:tabs>
        <w:suppressAutoHyphens w:val="0"/>
        <w:spacing w:after="0"/>
        <w:ind w:left="709" w:hanging="283"/>
        <w:jc w:val="both"/>
        <w:rPr>
          <w:rFonts w:ascii="Verdana" w:hAnsi="Verdana" w:cs="Calibri"/>
          <w:sz w:val="20"/>
          <w:szCs w:val="20"/>
        </w:rPr>
      </w:pPr>
      <w:r w:rsidRPr="00997A16">
        <w:rPr>
          <w:rFonts w:ascii="Verdana" w:hAnsi="Verdana"/>
          <w:sz w:val="20"/>
          <w:szCs w:val="20"/>
        </w:rPr>
        <w:t xml:space="preserve">za zwłokę w usunięciu wad w okresie gwarancji i rękojmi - w wysokości </w:t>
      </w:r>
      <w:r w:rsidRPr="00997A16">
        <w:rPr>
          <w:rFonts w:ascii="Verdana" w:hAnsi="Verdana"/>
          <w:b/>
          <w:bCs/>
          <w:sz w:val="20"/>
          <w:szCs w:val="20"/>
        </w:rPr>
        <w:t>0,</w:t>
      </w:r>
      <w:r w:rsidR="00247B31" w:rsidRPr="00997A16">
        <w:rPr>
          <w:rFonts w:ascii="Verdana" w:hAnsi="Verdana"/>
          <w:b/>
          <w:bCs/>
          <w:sz w:val="20"/>
          <w:szCs w:val="20"/>
        </w:rPr>
        <w:t>1</w:t>
      </w:r>
      <w:r w:rsidRPr="00997A16">
        <w:rPr>
          <w:rFonts w:ascii="Verdana" w:hAnsi="Verdana"/>
          <w:b/>
          <w:bCs/>
          <w:sz w:val="20"/>
          <w:szCs w:val="20"/>
        </w:rPr>
        <w:t>%</w:t>
      </w:r>
      <w:r w:rsidRPr="00997A16">
        <w:rPr>
          <w:rFonts w:ascii="Verdana" w:hAnsi="Verdana"/>
          <w:sz w:val="20"/>
          <w:szCs w:val="20"/>
        </w:rPr>
        <w:t xml:space="preserve"> wynagrodzenia za każdy dzień opóźnienia liczony od dnia wyznaczonego przez ZAMAWIAJĄCEGO na usunięcie  wad;</w:t>
      </w:r>
    </w:p>
    <w:p w:rsidR="009875FB" w:rsidRPr="00997A16" w:rsidRDefault="009875FB" w:rsidP="009875FB">
      <w:pPr>
        <w:pStyle w:val="Akapitzlist"/>
        <w:numPr>
          <w:ilvl w:val="0"/>
          <w:numId w:val="23"/>
        </w:numPr>
        <w:tabs>
          <w:tab w:val="clear" w:pos="360"/>
          <w:tab w:val="left" w:pos="142"/>
          <w:tab w:val="num" w:pos="709"/>
        </w:tabs>
        <w:suppressAutoHyphens w:val="0"/>
        <w:ind w:left="709" w:hanging="283"/>
        <w:jc w:val="both"/>
        <w:rPr>
          <w:rFonts w:ascii="Verdana" w:hAnsi="Verdana"/>
          <w:sz w:val="20"/>
        </w:rPr>
      </w:pPr>
      <w:r w:rsidRPr="00997A16">
        <w:rPr>
          <w:rFonts w:ascii="Verdana" w:hAnsi="Verdana"/>
          <w:sz w:val="20"/>
        </w:rPr>
        <w:t>za brak zapłaty wynagrodzenia należnego Podwykonawcom lub dalszym podwykonawcom – 1000,00 zł za każde dokonanie przez Zamawiającego bezpośredniej płatności na rzecz podwykonawców lub dalszych podwykonawców,</w:t>
      </w:r>
    </w:p>
    <w:p w:rsidR="009875FB" w:rsidRPr="00997A16" w:rsidRDefault="009875FB" w:rsidP="009875FB">
      <w:pPr>
        <w:pStyle w:val="Akapitzlist"/>
        <w:numPr>
          <w:ilvl w:val="0"/>
          <w:numId w:val="23"/>
        </w:numPr>
        <w:tabs>
          <w:tab w:val="clear" w:pos="360"/>
          <w:tab w:val="left" w:pos="142"/>
          <w:tab w:val="num" w:pos="426"/>
          <w:tab w:val="left" w:pos="709"/>
        </w:tabs>
        <w:suppressAutoHyphens w:val="0"/>
        <w:ind w:left="709" w:hanging="218"/>
        <w:jc w:val="both"/>
        <w:rPr>
          <w:rFonts w:ascii="Verdana" w:hAnsi="Verdana"/>
          <w:sz w:val="20"/>
        </w:rPr>
      </w:pPr>
      <w:r w:rsidRPr="00997A16">
        <w:rPr>
          <w:rFonts w:ascii="Verdana" w:hAnsi="Verdana"/>
          <w:sz w:val="20"/>
        </w:rPr>
        <w:t>za nieterminową zapłatę wynagrodzenia należnego Podwykonawcom lub dalszym Podwykonawcom 500,00 zł za każdy dzień zwłoki od dnia upływu terminu zapłaty do dnia zapłaty,</w:t>
      </w:r>
    </w:p>
    <w:p w:rsidR="009875FB" w:rsidRPr="00997A16" w:rsidRDefault="009875FB" w:rsidP="009875FB">
      <w:pPr>
        <w:pStyle w:val="Akapitzlist"/>
        <w:numPr>
          <w:ilvl w:val="0"/>
          <w:numId w:val="23"/>
        </w:numPr>
        <w:tabs>
          <w:tab w:val="clear" w:pos="360"/>
          <w:tab w:val="left" w:pos="142"/>
          <w:tab w:val="num" w:pos="426"/>
          <w:tab w:val="left" w:pos="709"/>
        </w:tabs>
        <w:suppressAutoHyphens w:val="0"/>
        <w:ind w:left="709" w:hanging="218"/>
        <w:jc w:val="both"/>
        <w:rPr>
          <w:rFonts w:ascii="Verdana" w:hAnsi="Verdana"/>
          <w:sz w:val="20"/>
        </w:rPr>
      </w:pPr>
      <w:r w:rsidRPr="00997A16">
        <w:rPr>
          <w:rFonts w:ascii="Verdana" w:hAnsi="Verdana"/>
          <w:sz w:val="20"/>
        </w:rPr>
        <w:t xml:space="preserve">za nieprzedłożenie do zaakceptowania projektu Umowy o podwykonawstwo, której przedmiotem są roboty budowlane lub projektu jej zmiany, w wysokości 1000,00  złotych za każdy nieprzedłożony do zaakceptowania projekt Umowy lub jej zmiany, </w:t>
      </w:r>
    </w:p>
    <w:p w:rsidR="009875FB" w:rsidRPr="00997A16" w:rsidRDefault="009875FB" w:rsidP="009875FB">
      <w:pPr>
        <w:pStyle w:val="Akapitzlist"/>
        <w:numPr>
          <w:ilvl w:val="0"/>
          <w:numId w:val="23"/>
        </w:numPr>
        <w:tabs>
          <w:tab w:val="clear" w:pos="360"/>
          <w:tab w:val="left" w:pos="142"/>
          <w:tab w:val="num" w:pos="426"/>
          <w:tab w:val="left" w:pos="709"/>
        </w:tabs>
        <w:suppressAutoHyphens w:val="0"/>
        <w:ind w:left="709" w:hanging="218"/>
        <w:jc w:val="both"/>
        <w:rPr>
          <w:rFonts w:ascii="Verdana" w:hAnsi="Verdana"/>
          <w:sz w:val="20"/>
        </w:rPr>
      </w:pPr>
      <w:r w:rsidRPr="00997A16">
        <w:rPr>
          <w:rFonts w:ascii="Verdana" w:hAnsi="Verdana"/>
          <w:sz w:val="20"/>
        </w:rPr>
        <w:t>za nieprzedłożenie poświadczonej za zgodność z oryginałem kopii Umowy o podwykonawstwo lub jej zmiany w wysokości 1000,00  złotych za każdą nieprzedłożoną kopię Umowy lub jej zmiany,</w:t>
      </w:r>
    </w:p>
    <w:p w:rsidR="009875FB" w:rsidRPr="00997A16" w:rsidRDefault="009875FB" w:rsidP="009875FB">
      <w:pPr>
        <w:pStyle w:val="Akapitzlist"/>
        <w:numPr>
          <w:ilvl w:val="0"/>
          <w:numId w:val="23"/>
        </w:numPr>
        <w:tabs>
          <w:tab w:val="clear" w:pos="360"/>
          <w:tab w:val="left" w:pos="142"/>
          <w:tab w:val="num" w:pos="426"/>
          <w:tab w:val="left" w:pos="709"/>
        </w:tabs>
        <w:suppressAutoHyphens w:val="0"/>
        <w:ind w:left="709" w:hanging="218"/>
        <w:jc w:val="both"/>
        <w:rPr>
          <w:rFonts w:ascii="Verdana" w:hAnsi="Verdana"/>
          <w:sz w:val="20"/>
        </w:rPr>
      </w:pPr>
      <w:r w:rsidRPr="00997A16">
        <w:rPr>
          <w:rFonts w:ascii="Verdana" w:hAnsi="Verdana"/>
          <w:sz w:val="20"/>
        </w:rPr>
        <w:lastRenderedPageBreak/>
        <w:t>za brak dokonania wymaganej przez Zamawiającego zmiany Umowy o podwykonawstwo w zakresie dostaw lub usług w zakresie terminu zapłaty we wskazanym przez Zamawiającego terminie, w wysokości 500,0</w:t>
      </w:r>
      <w:r w:rsidR="00901803">
        <w:rPr>
          <w:rFonts w:ascii="Verdana" w:hAnsi="Verdana"/>
          <w:sz w:val="20"/>
        </w:rPr>
        <w:t>0</w:t>
      </w:r>
      <w:r w:rsidRPr="00997A16">
        <w:rPr>
          <w:rFonts w:ascii="Verdana" w:hAnsi="Verdana"/>
          <w:sz w:val="20"/>
        </w:rPr>
        <w:t xml:space="preserve"> złotych.  </w:t>
      </w:r>
    </w:p>
    <w:p w:rsidR="009875FB" w:rsidRPr="00997A16" w:rsidRDefault="009875FB" w:rsidP="009875FB">
      <w:pPr>
        <w:pStyle w:val="Tekstpodstawowywcity"/>
        <w:numPr>
          <w:ilvl w:val="0"/>
          <w:numId w:val="23"/>
        </w:numPr>
        <w:tabs>
          <w:tab w:val="clear" w:pos="360"/>
          <w:tab w:val="clear" w:pos="19278"/>
          <w:tab w:val="left" w:pos="142"/>
          <w:tab w:val="num" w:pos="426"/>
          <w:tab w:val="left" w:pos="709"/>
        </w:tabs>
        <w:suppressAutoHyphens w:val="0"/>
        <w:spacing w:before="120"/>
        <w:ind w:left="709" w:hanging="218"/>
        <w:rPr>
          <w:rFonts w:ascii="Verdana" w:hAnsi="Verdana"/>
          <w:i/>
          <w:sz w:val="20"/>
          <w:u w:val="single"/>
        </w:rPr>
      </w:pPr>
      <w:r w:rsidRPr="00997A16">
        <w:rPr>
          <w:rFonts w:ascii="Verdana" w:hAnsi="Verdana"/>
          <w:sz w:val="20"/>
          <w:lang w:eastAsia="pl-PL"/>
        </w:rPr>
        <w:t xml:space="preserve">za dopuszczenie do wykonywania robót budowlanych objętych przedmiotem Umowy innego podmiotu niż </w:t>
      </w:r>
      <w:r w:rsidR="00590689">
        <w:rPr>
          <w:rFonts w:ascii="Verdana" w:hAnsi="Verdana"/>
          <w:sz w:val="20"/>
          <w:lang w:eastAsia="pl-PL"/>
        </w:rPr>
        <w:t>WYKONAWCA</w:t>
      </w:r>
      <w:r w:rsidRPr="00997A16">
        <w:rPr>
          <w:rFonts w:ascii="Verdana" w:hAnsi="Verdana"/>
          <w:sz w:val="20"/>
          <w:lang w:eastAsia="pl-PL"/>
        </w:rPr>
        <w:t xml:space="preserve"> lub zaakceptowany przez Zamawiającego Podwykonawca skierowany do ich wykonania zgodnie z zasadami określonymi Umową - w wysokości 1 % </w:t>
      </w:r>
      <w:r w:rsidRPr="00997A16">
        <w:rPr>
          <w:rFonts w:ascii="Verdana" w:hAnsi="Verdana"/>
          <w:sz w:val="20"/>
        </w:rPr>
        <w:t>Ceny ofertowej brutto,</w:t>
      </w:r>
    </w:p>
    <w:p w:rsidR="009875FB" w:rsidRPr="00997A16" w:rsidRDefault="009875FB" w:rsidP="009875FB">
      <w:pPr>
        <w:pStyle w:val="Tekstpodstawowy3"/>
        <w:widowControl w:val="0"/>
        <w:numPr>
          <w:ilvl w:val="2"/>
          <w:numId w:val="24"/>
        </w:numPr>
        <w:tabs>
          <w:tab w:val="clear" w:pos="2340"/>
          <w:tab w:val="num" w:pos="1985"/>
        </w:tabs>
        <w:suppressAutoHyphens w:val="0"/>
        <w:spacing w:after="0"/>
        <w:ind w:left="709"/>
        <w:jc w:val="both"/>
        <w:rPr>
          <w:rFonts w:ascii="Verdana" w:hAnsi="Verdana" w:cs="Calibri"/>
          <w:sz w:val="20"/>
          <w:szCs w:val="20"/>
        </w:rPr>
      </w:pPr>
      <w:r w:rsidRPr="00997A16">
        <w:rPr>
          <w:rFonts w:ascii="Verdana" w:hAnsi="Verdana"/>
          <w:sz w:val="20"/>
          <w:szCs w:val="20"/>
        </w:rPr>
        <w:t xml:space="preserve">za zawinione przerwanie realizacji robót przez Wykonawcę trwające powyżej 5  dni  w wysokości 0,1  </w:t>
      </w:r>
      <w:r w:rsidRPr="00997A16">
        <w:rPr>
          <w:rFonts w:ascii="Verdana" w:hAnsi="Verdana"/>
          <w:bCs/>
          <w:sz w:val="20"/>
          <w:szCs w:val="20"/>
        </w:rPr>
        <w:t>%</w:t>
      </w:r>
      <w:r w:rsidRPr="00997A16">
        <w:rPr>
          <w:rFonts w:ascii="Verdana" w:hAnsi="Verdana"/>
          <w:b/>
          <w:bCs/>
          <w:i/>
          <w:sz w:val="20"/>
          <w:szCs w:val="20"/>
        </w:rPr>
        <w:t xml:space="preserve"> </w:t>
      </w:r>
      <w:r w:rsidRPr="00997A16">
        <w:rPr>
          <w:rFonts w:ascii="Verdana" w:hAnsi="Verdana"/>
          <w:sz w:val="20"/>
          <w:szCs w:val="20"/>
        </w:rPr>
        <w:t xml:space="preserve"> Ceny ofertowej brutto, za każdy rozpoczęty dzień przerwy w wykonywaniu robót,</w:t>
      </w:r>
    </w:p>
    <w:p w:rsidR="007B1E1E" w:rsidRPr="00997A16" w:rsidRDefault="007B1E1E" w:rsidP="007B1E1E">
      <w:pPr>
        <w:spacing w:after="57"/>
        <w:ind w:left="709" w:hanging="439"/>
        <w:jc w:val="both"/>
        <w:rPr>
          <w:rFonts w:ascii="Verdana" w:hAnsi="Verdana"/>
          <w:sz w:val="20"/>
        </w:rPr>
      </w:pPr>
      <w:r w:rsidRPr="00997A16">
        <w:rPr>
          <w:rFonts w:ascii="Verdana" w:hAnsi="Verdana"/>
          <w:sz w:val="20"/>
        </w:rPr>
        <w:t>10) niezłożenia w przewidzianym terminie wykazu, o którym mowa w § 16 ust. 2 – w wysokości 2.000</w:t>
      </w:r>
      <w:r w:rsidR="00901803">
        <w:rPr>
          <w:rFonts w:ascii="Verdana" w:hAnsi="Verdana"/>
          <w:sz w:val="20"/>
        </w:rPr>
        <w:t>,00</w:t>
      </w:r>
      <w:r w:rsidRPr="00997A16">
        <w:rPr>
          <w:rFonts w:ascii="Verdana" w:hAnsi="Verdana"/>
          <w:sz w:val="20"/>
        </w:rPr>
        <w:t xml:space="preserve"> zł (kara może być nakładana po raz kolejny, jeżeli WYKONAWCA pomimo wezwania ze strony Zamawiającego nadal nie przedkłada wykazu); </w:t>
      </w:r>
    </w:p>
    <w:p w:rsidR="007B1E1E" w:rsidRPr="00997A16" w:rsidRDefault="007B1E1E" w:rsidP="007B1E1E">
      <w:pPr>
        <w:spacing w:after="57"/>
        <w:ind w:left="709" w:hanging="439"/>
        <w:jc w:val="both"/>
        <w:rPr>
          <w:rFonts w:ascii="Verdana" w:hAnsi="Verdana"/>
          <w:sz w:val="20"/>
        </w:rPr>
      </w:pPr>
      <w:r w:rsidRPr="00997A16">
        <w:rPr>
          <w:rFonts w:ascii="Verdana" w:hAnsi="Verdana"/>
          <w:sz w:val="20"/>
        </w:rPr>
        <w:t>11) niezłożenia w przewidzianym terminie nowego wykazu, o którym mowa w § 16 ust.3 – w wysokości 2.000</w:t>
      </w:r>
      <w:r w:rsidR="00901803">
        <w:rPr>
          <w:rFonts w:ascii="Verdana" w:hAnsi="Verdana"/>
          <w:sz w:val="20"/>
        </w:rPr>
        <w:t>,00</w:t>
      </w:r>
      <w:r w:rsidRPr="00997A16">
        <w:rPr>
          <w:rFonts w:ascii="Verdana" w:hAnsi="Verdana"/>
          <w:sz w:val="20"/>
        </w:rPr>
        <w:t xml:space="preserve"> zł (kara może być nakładana po raz kolejny, jeżeli WYKONAWCA pomimo wezwania ze strony Zamawiającego nadal nie przedkłada wykazu); </w:t>
      </w:r>
    </w:p>
    <w:p w:rsidR="007B1E1E" w:rsidRPr="00997A16" w:rsidRDefault="007B1E1E" w:rsidP="007B1E1E">
      <w:pPr>
        <w:spacing w:after="57"/>
        <w:ind w:left="709" w:hanging="439"/>
        <w:jc w:val="both"/>
        <w:rPr>
          <w:rFonts w:ascii="Verdana" w:hAnsi="Verdana"/>
          <w:sz w:val="20"/>
        </w:rPr>
      </w:pPr>
      <w:r w:rsidRPr="00997A16">
        <w:rPr>
          <w:rFonts w:ascii="Verdana" w:hAnsi="Verdana"/>
          <w:sz w:val="20"/>
        </w:rPr>
        <w:t>12) oddelegowania do wykonywania prac wskazanych w § 16  ust. 1 osób niezatrudnionych na podstawie umowy o pracę – w wysokości 500</w:t>
      </w:r>
      <w:r w:rsidR="00901803">
        <w:rPr>
          <w:rFonts w:ascii="Verdana" w:hAnsi="Verdana"/>
          <w:sz w:val="20"/>
        </w:rPr>
        <w:t>,00</w:t>
      </w:r>
      <w:r w:rsidRPr="00997A16">
        <w:rPr>
          <w:rFonts w:ascii="Verdana" w:hAnsi="Verdana"/>
          <w:sz w:val="20"/>
        </w:rPr>
        <w:t xml:space="preserve"> zł za każdy stwierdzony przypadek (kara może być nakładana po raz kolejny w odniesieniu do tej samej osoby, jeżeli ZAMAWIAJĄCY podczas następnej kontroli stwierdzi, że nadal nie jest ona zatrudniona na umowę o pracę).</w:t>
      </w:r>
    </w:p>
    <w:p w:rsidR="007B1E1E" w:rsidRPr="009E5665" w:rsidRDefault="007B1E1E" w:rsidP="007B1E1E">
      <w:pPr>
        <w:spacing w:after="57"/>
        <w:ind w:left="709" w:hanging="439"/>
        <w:jc w:val="both"/>
        <w:rPr>
          <w:rFonts w:ascii="Verdana" w:hAnsi="Verdana"/>
          <w:sz w:val="20"/>
        </w:rPr>
      </w:pPr>
      <w:r>
        <w:rPr>
          <w:rFonts w:ascii="Verdana" w:hAnsi="Verdana"/>
          <w:sz w:val="20"/>
        </w:rPr>
        <w:t>13</w:t>
      </w:r>
      <w:r w:rsidRPr="009E5665">
        <w:rPr>
          <w:rFonts w:ascii="Verdana" w:hAnsi="Verdana"/>
          <w:sz w:val="20"/>
        </w:rPr>
        <w:t>) oddelegowania do wykonywania prac wskazanych w</w:t>
      </w:r>
      <w:r>
        <w:rPr>
          <w:rFonts w:ascii="Verdana" w:hAnsi="Verdana"/>
          <w:sz w:val="20"/>
        </w:rPr>
        <w:t xml:space="preserve"> § 16 </w:t>
      </w:r>
      <w:r w:rsidRPr="009E5665">
        <w:rPr>
          <w:rFonts w:ascii="Verdana" w:hAnsi="Verdana"/>
          <w:sz w:val="20"/>
        </w:rPr>
        <w:t xml:space="preserve"> ust. 1 osób niewymienionych w wykazie, o którym mowa w ust. 2 lub ust. 3 – w wysokości 500</w:t>
      </w:r>
      <w:r w:rsidR="00901803">
        <w:rPr>
          <w:rFonts w:ascii="Verdana" w:hAnsi="Verdana"/>
          <w:sz w:val="20"/>
        </w:rPr>
        <w:t>,00</w:t>
      </w:r>
      <w:r w:rsidRPr="009E5665">
        <w:rPr>
          <w:rFonts w:ascii="Verdana" w:hAnsi="Verdana"/>
          <w:sz w:val="20"/>
        </w:rPr>
        <w:t xml:space="preserve"> zł za każdy stwierdzony przypadek (kara może być nakładana po raz kolejny w odniesieniu do tej samej osoby, jeżeli </w:t>
      </w:r>
      <w:r>
        <w:rPr>
          <w:rFonts w:ascii="Verdana" w:hAnsi="Verdana"/>
          <w:sz w:val="20"/>
        </w:rPr>
        <w:t>ZAMAWIAJĄCY</w:t>
      </w:r>
      <w:r w:rsidRPr="009E5665">
        <w:rPr>
          <w:rFonts w:ascii="Verdana" w:hAnsi="Verdana"/>
          <w:sz w:val="20"/>
        </w:rPr>
        <w:t xml:space="preserve"> podczas następnej kontroli stwierdzi, że nadal nie jest ona wymieniona w wykazie o którym mowa w</w:t>
      </w:r>
      <w:r>
        <w:rPr>
          <w:rFonts w:ascii="Verdana" w:hAnsi="Verdana"/>
          <w:sz w:val="20"/>
        </w:rPr>
        <w:t xml:space="preserve">§ 16 </w:t>
      </w:r>
      <w:r w:rsidRPr="009E5665">
        <w:rPr>
          <w:rFonts w:ascii="Verdana" w:hAnsi="Verdana"/>
          <w:sz w:val="20"/>
        </w:rPr>
        <w:t xml:space="preserve"> ust. 2 lub ust.3); </w:t>
      </w:r>
    </w:p>
    <w:p w:rsidR="007B1E1E" w:rsidRPr="009E5665" w:rsidRDefault="007B1E1E" w:rsidP="007B1E1E">
      <w:pPr>
        <w:spacing w:after="57"/>
        <w:ind w:left="709" w:hanging="439"/>
        <w:jc w:val="both"/>
        <w:rPr>
          <w:rFonts w:ascii="Verdana" w:hAnsi="Verdana"/>
          <w:sz w:val="20"/>
        </w:rPr>
      </w:pPr>
      <w:r>
        <w:rPr>
          <w:rFonts w:ascii="Verdana" w:hAnsi="Verdana"/>
          <w:sz w:val="20"/>
        </w:rPr>
        <w:t>14) nie</w:t>
      </w:r>
      <w:r w:rsidRPr="009E5665">
        <w:rPr>
          <w:rFonts w:ascii="Verdana" w:hAnsi="Verdana"/>
          <w:sz w:val="20"/>
        </w:rPr>
        <w:t xml:space="preserve">wydania przez kierownika budowy w wypadku określonym w </w:t>
      </w:r>
      <w:r>
        <w:rPr>
          <w:rFonts w:ascii="Verdana" w:hAnsi="Verdana"/>
          <w:sz w:val="20"/>
        </w:rPr>
        <w:t xml:space="preserve">§ 16 </w:t>
      </w:r>
      <w:r w:rsidRPr="009E5665">
        <w:rPr>
          <w:rFonts w:ascii="Verdana" w:hAnsi="Verdana"/>
          <w:sz w:val="20"/>
        </w:rPr>
        <w:t>ust. 4 zakazu wykonywania przez osoby prac do momentu wyjaśnienia podstawy ich zatrudnienia – w wysokości 500</w:t>
      </w:r>
      <w:r w:rsidR="00901803">
        <w:rPr>
          <w:rFonts w:ascii="Verdana" w:hAnsi="Verdana"/>
          <w:sz w:val="20"/>
        </w:rPr>
        <w:t>,00</w:t>
      </w:r>
      <w:r w:rsidRPr="009E5665">
        <w:rPr>
          <w:rFonts w:ascii="Verdana" w:hAnsi="Verdana"/>
          <w:sz w:val="20"/>
        </w:rPr>
        <w:t xml:space="preserve"> zł; </w:t>
      </w:r>
    </w:p>
    <w:p w:rsidR="007B1E1E" w:rsidRPr="009E5665" w:rsidRDefault="007B1E1E" w:rsidP="007B1E1E">
      <w:pPr>
        <w:spacing w:after="57"/>
        <w:ind w:left="709" w:hanging="439"/>
        <w:jc w:val="both"/>
        <w:rPr>
          <w:rFonts w:ascii="Verdana" w:hAnsi="Verdana"/>
          <w:sz w:val="20"/>
        </w:rPr>
      </w:pPr>
      <w:r>
        <w:rPr>
          <w:rFonts w:ascii="Verdana" w:hAnsi="Verdana"/>
          <w:sz w:val="20"/>
        </w:rPr>
        <w:t>15</w:t>
      </w:r>
      <w:r w:rsidRPr="009E5665">
        <w:rPr>
          <w:rFonts w:ascii="Verdana" w:hAnsi="Verdana"/>
          <w:sz w:val="20"/>
        </w:rPr>
        <w:t xml:space="preserve">) niezłożenia przez Wykonawcę w wypadku określonym w </w:t>
      </w:r>
      <w:r>
        <w:rPr>
          <w:rFonts w:ascii="Verdana" w:hAnsi="Verdana"/>
          <w:sz w:val="20"/>
        </w:rPr>
        <w:t xml:space="preserve">§ 16 </w:t>
      </w:r>
      <w:r w:rsidRPr="009E5665">
        <w:rPr>
          <w:rFonts w:ascii="Verdana" w:hAnsi="Verdana"/>
          <w:sz w:val="20"/>
        </w:rPr>
        <w:t>ust. 4 pisemnego oświadczenia wskazującego dane osób, które odmówiły podania imienia i nazwiska podczas kontroli Zamawiającego – w wysokości 500</w:t>
      </w:r>
      <w:r w:rsidR="00901803">
        <w:rPr>
          <w:rFonts w:ascii="Verdana" w:hAnsi="Verdana"/>
          <w:sz w:val="20"/>
        </w:rPr>
        <w:t>,00</w:t>
      </w:r>
      <w:r w:rsidRPr="009E5665">
        <w:rPr>
          <w:rFonts w:ascii="Verdana" w:hAnsi="Verdana"/>
          <w:sz w:val="20"/>
        </w:rPr>
        <w:t xml:space="preserve"> zł. </w:t>
      </w:r>
    </w:p>
    <w:p w:rsidR="007B1E1E" w:rsidRPr="009875FB" w:rsidRDefault="007B1E1E" w:rsidP="007B1E1E">
      <w:pPr>
        <w:pStyle w:val="Tekstpodstawowy3"/>
        <w:widowControl w:val="0"/>
        <w:suppressAutoHyphens w:val="0"/>
        <w:spacing w:after="0"/>
        <w:ind w:left="709" w:hanging="439"/>
        <w:jc w:val="both"/>
        <w:rPr>
          <w:rFonts w:ascii="Verdana" w:hAnsi="Verdana" w:cs="Calibri"/>
          <w:sz w:val="20"/>
          <w:szCs w:val="20"/>
        </w:rPr>
      </w:pPr>
      <w:r>
        <w:rPr>
          <w:rFonts w:ascii="Verdana" w:hAnsi="Verdana"/>
          <w:sz w:val="20"/>
        </w:rPr>
        <w:t xml:space="preserve">16) </w:t>
      </w:r>
      <w:r w:rsidRPr="009E5665">
        <w:rPr>
          <w:rFonts w:ascii="Verdana" w:hAnsi="Verdana"/>
          <w:sz w:val="20"/>
        </w:rPr>
        <w:t>W przypadku powtórnego zaistnienia którekolwiek ze zd</w:t>
      </w:r>
      <w:r>
        <w:rPr>
          <w:rFonts w:ascii="Verdana" w:hAnsi="Verdana"/>
          <w:sz w:val="20"/>
        </w:rPr>
        <w:t xml:space="preserve">arzeń wymienionych w ust. </w:t>
      </w:r>
      <w:r w:rsidR="00C51016">
        <w:rPr>
          <w:rFonts w:ascii="Verdana" w:hAnsi="Verdana"/>
          <w:sz w:val="20"/>
        </w:rPr>
        <w:t>1</w:t>
      </w:r>
      <w:r>
        <w:rPr>
          <w:rFonts w:ascii="Verdana" w:hAnsi="Verdana"/>
          <w:sz w:val="20"/>
        </w:rPr>
        <w:t xml:space="preserve"> pkt </w:t>
      </w:r>
      <w:r w:rsidRPr="009E5665">
        <w:rPr>
          <w:rFonts w:ascii="Verdana" w:hAnsi="Verdana"/>
          <w:sz w:val="20"/>
        </w:rPr>
        <w:t>1</w:t>
      </w:r>
      <w:r w:rsidR="00C51016">
        <w:rPr>
          <w:rFonts w:ascii="Verdana" w:hAnsi="Verdana"/>
          <w:sz w:val="20"/>
        </w:rPr>
        <w:t>0-15</w:t>
      </w:r>
      <w:r w:rsidRPr="009E5665">
        <w:rPr>
          <w:rFonts w:ascii="Verdana" w:hAnsi="Verdana"/>
          <w:sz w:val="20"/>
        </w:rPr>
        <w:t>, Zamawiającemu, niezależnie od prawa naliczenia kary umownej, przysługuje prawo odstąpienia od umowy z przyczyn leżących po stronie Wykonawcy</w:t>
      </w:r>
    </w:p>
    <w:p w:rsidR="006A30C7" w:rsidRPr="009E5665" w:rsidRDefault="006A30C7" w:rsidP="006A30C7">
      <w:pPr>
        <w:spacing w:line="120" w:lineRule="atLeast"/>
        <w:ind w:left="426" w:hanging="426"/>
        <w:jc w:val="both"/>
        <w:rPr>
          <w:rFonts w:ascii="Verdana" w:hAnsi="Verdana" w:cs="Calibri"/>
          <w:sz w:val="20"/>
        </w:rPr>
      </w:pPr>
      <w:r w:rsidRPr="009E5665">
        <w:rPr>
          <w:rFonts w:ascii="Verdana" w:hAnsi="Verdana" w:cs="Calibri"/>
          <w:sz w:val="20"/>
        </w:rPr>
        <w:t>2. </w:t>
      </w:r>
      <w:r w:rsidRPr="009E5665">
        <w:rPr>
          <w:rFonts w:ascii="Verdana" w:hAnsi="Verdana" w:cs="Calibri"/>
          <w:sz w:val="20"/>
        </w:rPr>
        <w:tab/>
      </w:r>
      <w:r w:rsidR="007A3FC9">
        <w:rPr>
          <w:rFonts w:ascii="Verdana" w:hAnsi="Verdana" w:cs="Calibri"/>
          <w:sz w:val="20"/>
        </w:rPr>
        <w:t>WYKONAWCA</w:t>
      </w:r>
      <w:r w:rsidRPr="009E5665">
        <w:rPr>
          <w:rFonts w:ascii="Verdana" w:hAnsi="Verdana" w:cs="Calibri"/>
          <w:sz w:val="20"/>
        </w:rPr>
        <w:t xml:space="preserve"> zapłaci ZAMAWIAJĄCEMU karę umowną w wysokości </w:t>
      </w:r>
      <w:r w:rsidR="00D21C9E">
        <w:rPr>
          <w:rFonts w:ascii="Verdana" w:hAnsi="Verdana" w:cs="Calibri"/>
          <w:b/>
          <w:bCs/>
          <w:sz w:val="20"/>
        </w:rPr>
        <w:t>1</w:t>
      </w:r>
      <w:r w:rsidRPr="009E5665">
        <w:rPr>
          <w:rFonts w:ascii="Verdana" w:hAnsi="Verdana" w:cs="Calibri"/>
          <w:b/>
          <w:bCs/>
          <w:sz w:val="20"/>
        </w:rPr>
        <w:t>0%</w:t>
      </w:r>
      <w:r w:rsidRPr="009E5665">
        <w:rPr>
          <w:rFonts w:ascii="Verdana" w:hAnsi="Verdana" w:cs="Calibri"/>
          <w:sz w:val="20"/>
        </w:rPr>
        <w:t xml:space="preserve"> wynagrodzenia w przypadku: </w:t>
      </w:r>
    </w:p>
    <w:p w:rsidR="006A30C7" w:rsidRPr="009E5665" w:rsidRDefault="006A30C7" w:rsidP="006A30C7">
      <w:pPr>
        <w:tabs>
          <w:tab w:val="num" w:pos="709"/>
        </w:tabs>
        <w:spacing w:line="120" w:lineRule="atLeast"/>
        <w:ind w:left="709" w:hanging="283"/>
        <w:jc w:val="both"/>
        <w:rPr>
          <w:rFonts w:ascii="Verdana" w:hAnsi="Verdana" w:cs="Calibri"/>
          <w:sz w:val="20"/>
        </w:rPr>
      </w:pPr>
      <w:r w:rsidRPr="009E5665">
        <w:rPr>
          <w:rFonts w:ascii="Verdana" w:hAnsi="Verdana" w:cs="Calibri"/>
          <w:sz w:val="20"/>
        </w:rPr>
        <w:t>1)  odstąpienia od umowy z przyczyn, za które ponosi odpowiedzialność;</w:t>
      </w:r>
    </w:p>
    <w:p w:rsidR="006A30C7" w:rsidRPr="009E5665" w:rsidRDefault="009875FB" w:rsidP="009875FB">
      <w:pPr>
        <w:suppressAutoHyphens w:val="0"/>
        <w:spacing w:line="120" w:lineRule="atLeast"/>
        <w:ind w:left="426"/>
        <w:jc w:val="both"/>
        <w:rPr>
          <w:rFonts w:ascii="Verdana" w:hAnsi="Verdana" w:cs="Calibri"/>
          <w:sz w:val="20"/>
        </w:rPr>
      </w:pPr>
      <w:r>
        <w:rPr>
          <w:rFonts w:ascii="Verdana" w:hAnsi="Verdana" w:cs="Calibri"/>
          <w:sz w:val="20"/>
        </w:rPr>
        <w:t xml:space="preserve">2) </w:t>
      </w:r>
      <w:r w:rsidR="006A30C7" w:rsidRPr="009E5665">
        <w:rPr>
          <w:rFonts w:ascii="Verdana" w:hAnsi="Verdana" w:cs="Calibri"/>
          <w:sz w:val="20"/>
        </w:rPr>
        <w:t xml:space="preserve">odstąpienia od umowy przez ZAMAWIAJĄCEGO z przyczyn, o których mowa </w:t>
      </w:r>
      <w:r w:rsidR="006A30C7" w:rsidRPr="009E5665">
        <w:rPr>
          <w:rFonts w:ascii="Verdana" w:hAnsi="Verdana" w:cs="Calibri"/>
          <w:sz w:val="20"/>
        </w:rPr>
        <w:br/>
        <w:t>w § 12 umowy, w tym odstąpienia od umowy przez ZAMAWIAJACEGO z przyczyn wskazanych art. 635 k.c.</w:t>
      </w:r>
    </w:p>
    <w:p w:rsidR="006A30C7" w:rsidRDefault="006A30C7" w:rsidP="006A30C7">
      <w:pPr>
        <w:pStyle w:val="Tekstpodstawowywcity"/>
        <w:tabs>
          <w:tab w:val="left" w:pos="426"/>
        </w:tabs>
        <w:ind w:left="426" w:hanging="426"/>
        <w:rPr>
          <w:rFonts w:ascii="Verdana" w:hAnsi="Verdana" w:cs="Calibri"/>
          <w:sz w:val="20"/>
        </w:rPr>
      </w:pPr>
      <w:r w:rsidRPr="009E5665">
        <w:rPr>
          <w:rFonts w:ascii="Verdana" w:hAnsi="Verdana" w:cs="Calibri"/>
          <w:sz w:val="20"/>
        </w:rPr>
        <w:t>3.</w:t>
      </w:r>
      <w:r w:rsidRPr="009E5665">
        <w:rPr>
          <w:rFonts w:ascii="Verdana" w:hAnsi="Verdana" w:cs="Calibri"/>
          <w:sz w:val="20"/>
        </w:rPr>
        <w:tab/>
      </w:r>
      <w:r w:rsidR="007A3FC9">
        <w:rPr>
          <w:rFonts w:ascii="Verdana" w:hAnsi="Verdana" w:cs="Calibri"/>
          <w:sz w:val="20"/>
        </w:rPr>
        <w:t>ZAMAWIAJĄCY</w:t>
      </w:r>
      <w:r w:rsidRPr="009E5665">
        <w:rPr>
          <w:rFonts w:ascii="Verdana" w:hAnsi="Verdana" w:cs="Calibri"/>
          <w:sz w:val="20"/>
        </w:rPr>
        <w:t xml:space="preserve"> zapłaci WYKONAWCY karę umowną w wysokości </w:t>
      </w:r>
      <w:r w:rsidR="00D21C9E">
        <w:rPr>
          <w:rFonts w:ascii="Verdana" w:hAnsi="Verdana" w:cs="Calibri"/>
          <w:b/>
          <w:sz w:val="20"/>
        </w:rPr>
        <w:t>10</w:t>
      </w:r>
      <w:r w:rsidRPr="009E5665">
        <w:rPr>
          <w:rFonts w:ascii="Verdana" w:hAnsi="Verdana" w:cs="Calibri"/>
          <w:b/>
          <w:sz w:val="20"/>
        </w:rPr>
        <w:t>%</w:t>
      </w:r>
      <w:r w:rsidRPr="009E5665">
        <w:rPr>
          <w:rFonts w:ascii="Verdana" w:hAnsi="Verdana" w:cs="Calibri"/>
          <w:sz w:val="20"/>
        </w:rPr>
        <w:t xml:space="preserve"> wynagrodzenia </w:t>
      </w:r>
      <w:r w:rsidRPr="009E5665">
        <w:rPr>
          <w:rFonts w:ascii="Verdana" w:hAnsi="Verdana" w:cs="Calibri"/>
          <w:sz w:val="20"/>
        </w:rPr>
        <w:br/>
        <w:t xml:space="preserve">w przypadku odstąpienia od umowy z przyczyn, za które ponosi odpowiedzialność. </w:t>
      </w:r>
    </w:p>
    <w:p w:rsidR="007A3FC9" w:rsidRPr="009E5665" w:rsidRDefault="007A3FC9" w:rsidP="006A30C7">
      <w:pPr>
        <w:pStyle w:val="Tekstpodstawowywcity"/>
        <w:tabs>
          <w:tab w:val="left" w:pos="426"/>
        </w:tabs>
        <w:ind w:left="426" w:hanging="426"/>
        <w:rPr>
          <w:rFonts w:ascii="Verdana" w:hAnsi="Verdana" w:cs="Calibri"/>
          <w:sz w:val="20"/>
        </w:rPr>
      </w:pPr>
    </w:p>
    <w:p w:rsidR="006A30C7" w:rsidRPr="009E5665" w:rsidRDefault="006A30C7" w:rsidP="006A30C7">
      <w:pPr>
        <w:ind w:left="340" w:hanging="340"/>
        <w:jc w:val="center"/>
        <w:rPr>
          <w:rFonts w:ascii="Verdana" w:hAnsi="Verdana" w:cs="Calibri"/>
          <w:b/>
          <w:bCs/>
          <w:sz w:val="20"/>
        </w:rPr>
      </w:pPr>
      <w:r w:rsidRPr="009E5665">
        <w:rPr>
          <w:rFonts w:ascii="Verdana" w:hAnsi="Verdana" w:cs="Calibri"/>
          <w:b/>
          <w:bCs/>
          <w:sz w:val="20"/>
        </w:rPr>
        <w:t>§ 14</w:t>
      </w:r>
    </w:p>
    <w:p w:rsidR="00C51016" w:rsidRPr="00997A16" w:rsidRDefault="00C51016" w:rsidP="00997A16">
      <w:pPr>
        <w:pStyle w:val="Akapitzlist"/>
        <w:numPr>
          <w:ilvl w:val="3"/>
          <w:numId w:val="26"/>
        </w:numPr>
        <w:tabs>
          <w:tab w:val="left" w:pos="-3420"/>
          <w:tab w:val="left" w:pos="426"/>
        </w:tabs>
        <w:suppressAutoHyphens w:val="0"/>
        <w:spacing w:before="120" w:after="120"/>
        <w:ind w:left="426" w:hanging="426"/>
        <w:contextualSpacing w:val="0"/>
        <w:jc w:val="both"/>
        <w:rPr>
          <w:rFonts w:ascii="Verdana" w:hAnsi="Verdana"/>
          <w:sz w:val="20"/>
        </w:rPr>
      </w:pPr>
      <w:r w:rsidRPr="00997A16">
        <w:rPr>
          <w:rFonts w:ascii="Verdana" w:hAnsi="Verdana"/>
          <w:sz w:val="20"/>
        </w:rPr>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C51016" w:rsidRDefault="00C51016" w:rsidP="00997A16">
      <w:pPr>
        <w:pStyle w:val="Akapitzlist"/>
        <w:numPr>
          <w:ilvl w:val="3"/>
          <w:numId w:val="26"/>
        </w:numPr>
        <w:tabs>
          <w:tab w:val="left" w:pos="-3420"/>
          <w:tab w:val="left" w:pos="426"/>
        </w:tabs>
        <w:suppressAutoHyphens w:val="0"/>
        <w:spacing w:before="120" w:after="120"/>
        <w:ind w:left="426" w:hanging="426"/>
        <w:jc w:val="both"/>
        <w:rPr>
          <w:rFonts w:ascii="Verdana" w:hAnsi="Verdana"/>
          <w:sz w:val="20"/>
        </w:rPr>
      </w:pPr>
      <w:r w:rsidRPr="00997A16">
        <w:rPr>
          <w:rFonts w:ascii="Verdana" w:hAnsi="Verdana"/>
          <w:sz w:val="20"/>
        </w:rPr>
        <w:t>Zapłata kary przez Wykonawcę lub potrącenie przez Zamawiającego kwoty kary z płatności należnej Wykonawcy nie zwalnia Wykonawcy z obowiązku ukończenia robót lub jakichkolwiek innych  obowiązków i zobowiązań wynikających z Umowy.</w:t>
      </w:r>
    </w:p>
    <w:p w:rsidR="00997A16" w:rsidRDefault="00997A16" w:rsidP="00997A16">
      <w:pPr>
        <w:pStyle w:val="Akapitzlist"/>
        <w:numPr>
          <w:ilvl w:val="3"/>
          <w:numId w:val="26"/>
        </w:numPr>
        <w:tabs>
          <w:tab w:val="left" w:pos="-3420"/>
          <w:tab w:val="left" w:pos="426"/>
        </w:tabs>
        <w:suppressAutoHyphens w:val="0"/>
        <w:spacing w:before="120" w:after="120"/>
        <w:ind w:left="426" w:hanging="426"/>
        <w:jc w:val="both"/>
        <w:rPr>
          <w:rFonts w:ascii="Verdana" w:hAnsi="Verdana"/>
          <w:sz w:val="20"/>
        </w:rPr>
      </w:pPr>
      <w:r w:rsidRPr="00997A16">
        <w:rPr>
          <w:rFonts w:ascii="Verdana" w:hAnsi="Verdana"/>
          <w:sz w:val="20"/>
        </w:rPr>
        <w:lastRenderedPageBreak/>
        <w:t>Roszczenia o zapłatę należnych kar umownych nie będą pozbawiać Zamawiającego prawa żądania zapłaty odszkodowania uzupełniającego na zasadach ogólnych, jeżeli wysokość ewentualnej szkody przekroczy wysokość zastrzeżonych kar umownych</w:t>
      </w:r>
      <w:r>
        <w:rPr>
          <w:rFonts w:ascii="Verdana" w:hAnsi="Verdana"/>
          <w:sz w:val="20"/>
        </w:rPr>
        <w:t>.</w:t>
      </w:r>
    </w:p>
    <w:p w:rsidR="00997A16" w:rsidRDefault="00997A16" w:rsidP="00997A16">
      <w:pPr>
        <w:pStyle w:val="Akapitzlist"/>
        <w:numPr>
          <w:ilvl w:val="3"/>
          <w:numId w:val="26"/>
        </w:numPr>
        <w:tabs>
          <w:tab w:val="left" w:pos="-3420"/>
          <w:tab w:val="left" w:pos="426"/>
        </w:tabs>
        <w:suppressAutoHyphens w:val="0"/>
        <w:spacing w:before="120" w:after="120"/>
        <w:ind w:left="426" w:hanging="426"/>
        <w:jc w:val="both"/>
        <w:rPr>
          <w:rFonts w:ascii="Verdana" w:hAnsi="Verdana"/>
          <w:sz w:val="20"/>
        </w:rPr>
      </w:pPr>
      <w:r w:rsidRPr="00997A16">
        <w:rPr>
          <w:rFonts w:ascii="Verdana" w:hAnsi="Verdana"/>
          <w:sz w:val="20"/>
        </w:rPr>
        <w:t>Zapłata kary przez Wykonawcę lub potrącenie przez Zamawiającego kwoty kary z płatności należnej Wykonawcy nie zwalnia Wykonawcy z obowiązku ukończenia robót lub jakichkolwiek innych  obowiązków i zobowiązań wynikających z Umowy.</w:t>
      </w:r>
    </w:p>
    <w:p w:rsidR="006A30C7" w:rsidRPr="009E5665" w:rsidRDefault="006A30C7" w:rsidP="00DD4538">
      <w:pPr>
        <w:spacing w:line="120" w:lineRule="atLeast"/>
        <w:rPr>
          <w:rFonts w:ascii="Verdana" w:hAnsi="Verdana" w:cs="Calibri"/>
          <w:b/>
          <w:bCs/>
          <w:sz w:val="20"/>
        </w:rPr>
      </w:pPr>
    </w:p>
    <w:p w:rsidR="006A30C7" w:rsidRPr="009E5665" w:rsidRDefault="006A30C7" w:rsidP="006A30C7">
      <w:pPr>
        <w:spacing w:line="120" w:lineRule="atLeast"/>
        <w:ind w:left="226" w:hanging="226"/>
        <w:jc w:val="center"/>
        <w:rPr>
          <w:rFonts w:ascii="Verdana" w:hAnsi="Verdana" w:cs="Calibri"/>
          <w:b/>
          <w:bCs/>
          <w:sz w:val="20"/>
        </w:rPr>
      </w:pPr>
      <w:r w:rsidRPr="009E5665">
        <w:rPr>
          <w:rFonts w:ascii="Verdana" w:hAnsi="Verdana" w:cs="Calibri"/>
          <w:b/>
          <w:bCs/>
          <w:sz w:val="20"/>
        </w:rPr>
        <w:t>§ 1</w:t>
      </w:r>
      <w:r w:rsidR="00E87A2F">
        <w:rPr>
          <w:rFonts w:ascii="Verdana" w:hAnsi="Verdana" w:cs="Calibri"/>
          <w:b/>
          <w:bCs/>
          <w:sz w:val="20"/>
        </w:rPr>
        <w:t>5</w:t>
      </w:r>
    </w:p>
    <w:p w:rsidR="006A30C7" w:rsidRPr="009E5665" w:rsidRDefault="006A30C7" w:rsidP="006A30C7">
      <w:pPr>
        <w:spacing w:line="120" w:lineRule="atLeast"/>
        <w:ind w:left="226" w:hanging="226"/>
        <w:jc w:val="both"/>
        <w:rPr>
          <w:rFonts w:ascii="Verdana" w:hAnsi="Verdana" w:cs="Calibri"/>
          <w:sz w:val="20"/>
        </w:rPr>
      </w:pPr>
      <w:r w:rsidRPr="009E5665">
        <w:rPr>
          <w:rFonts w:ascii="Verdana" w:hAnsi="Verdana" w:cs="Calibri"/>
          <w:sz w:val="20"/>
        </w:rPr>
        <w:t xml:space="preserve">Integralną część niniejszej umowy stanowią następujące załączniki: </w:t>
      </w:r>
    </w:p>
    <w:p w:rsidR="006A30C7" w:rsidRPr="009E5665" w:rsidRDefault="00E87A2F" w:rsidP="006A30C7">
      <w:pPr>
        <w:numPr>
          <w:ilvl w:val="2"/>
          <w:numId w:val="2"/>
        </w:numPr>
        <w:tabs>
          <w:tab w:val="clear" w:pos="2340"/>
          <w:tab w:val="num" w:pos="709"/>
          <w:tab w:val="num" w:pos="2508"/>
        </w:tabs>
        <w:suppressAutoHyphens w:val="0"/>
        <w:spacing w:line="120" w:lineRule="atLeast"/>
        <w:ind w:left="993" w:hanging="709"/>
        <w:jc w:val="both"/>
        <w:rPr>
          <w:rFonts w:ascii="Verdana" w:hAnsi="Verdana" w:cs="Calibri"/>
          <w:sz w:val="20"/>
        </w:rPr>
      </w:pPr>
      <w:r>
        <w:rPr>
          <w:rFonts w:ascii="Verdana" w:hAnsi="Verdana" w:cs="Calibri"/>
          <w:sz w:val="20"/>
        </w:rPr>
        <w:t>oferta wykonawcy</w:t>
      </w:r>
      <w:r w:rsidR="006A30C7" w:rsidRPr="009E5665">
        <w:rPr>
          <w:rFonts w:ascii="Verdana" w:hAnsi="Verdana" w:cs="Calibri"/>
          <w:sz w:val="20"/>
        </w:rPr>
        <w:t>;</w:t>
      </w:r>
    </w:p>
    <w:p w:rsidR="006A30C7" w:rsidRPr="009E5665" w:rsidRDefault="006A30C7" w:rsidP="006A30C7">
      <w:pPr>
        <w:numPr>
          <w:ilvl w:val="2"/>
          <w:numId w:val="2"/>
        </w:numPr>
        <w:tabs>
          <w:tab w:val="clear" w:pos="2340"/>
          <w:tab w:val="num" w:pos="709"/>
          <w:tab w:val="num" w:pos="2508"/>
        </w:tabs>
        <w:suppressAutoHyphens w:val="0"/>
        <w:spacing w:line="120" w:lineRule="atLeast"/>
        <w:ind w:left="709" w:hanging="425"/>
        <w:jc w:val="both"/>
        <w:rPr>
          <w:rFonts w:ascii="Verdana" w:hAnsi="Verdana" w:cs="Calibri"/>
          <w:color w:val="000000"/>
          <w:sz w:val="20"/>
        </w:rPr>
      </w:pPr>
      <w:r w:rsidRPr="009E5665">
        <w:rPr>
          <w:rFonts w:ascii="Verdana" w:hAnsi="Verdana" w:cs="Calibri"/>
          <w:sz w:val="20"/>
        </w:rPr>
        <w:t xml:space="preserve">wykaz osób przewidzianych do pełnienia obowiązków </w:t>
      </w:r>
      <w:r w:rsidR="00E87A2F">
        <w:rPr>
          <w:rFonts w:ascii="Verdana" w:hAnsi="Verdana" w:cs="Calibri"/>
          <w:sz w:val="20"/>
        </w:rPr>
        <w:t xml:space="preserve"> </w:t>
      </w:r>
      <w:r w:rsidRPr="009E5665">
        <w:rPr>
          <w:rFonts w:ascii="Verdana" w:hAnsi="Verdana" w:cs="Calibri"/>
          <w:sz w:val="20"/>
        </w:rPr>
        <w:t>kierownika budowy;</w:t>
      </w:r>
    </w:p>
    <w:p w:rsidR="006A30C7" w:rsidRDefault="00901803" w:rsidP="001F5981">
      <w:pPr>
        <w:numPr>
          <w:ilvl w:val="2"/>
          <w:numId w:val="2"/>
        </w:numPr>
        <w:tabs>
          <w:tab w:val="clear" w:pos="2340"/>
          <w:tab w:val="num" w:pos="709"/>
          <w:tab w:val="num" w:pos="2160"/>
          <w:tab w:val="num" w:pos="2508"/>
        </w:tabs>
        <w:suppressAutoHyphens w:val="0"/>
        <w:spacing w:line="120" w:lineRule="atLeast"/>
        <w:ind w:left="993" w:hanging="709"/>
        <w:jc w:val="both"/>
        <w:rPr>
          <w:rFonts w:ascii="Verdana" w:hAnsi="Verdana" w:cs="Calibri"/>
          <w:sz w:val="20"/>
        </w:rPr>
      </w:pPr>
      <w:r>
        <w:rPr>
          <w:rFonts w:ascii="Verdana" w:hAnsi="Verdana" w:cs="Calibri"/>
          <w:sz w:val="20"/>
        </w:rPr>
        <w:t>projekt budowlano-wykonawczy</w:t>
      </w:r>
      <w:r w:rsidR="006A30C7" w:rsidRPr="00D21C9E">
        <w:rPr>
          <w:rFonts w:ascii="Verdana" w:hAnsi="Verdana" w:cs="Calibri"/>
          <w:sz w:val="20"/>
        </w:rPr>
        <w:t>;</w:t>
      </w:r>
    </w:p>
    <w:p w:rsidR="00901803" w:rsidRDefault="00901803" w:rsidP="001F5981">
      <w:pPr>
        <w:numPr>
          <w:ilvl w:val="2"/>
          <w:numId w:val="2"/>
        </w:numPr>
        <w:tabs>
          <w:tab w:val="clear" w:pos="2340"/>
          <w:tab w:val="num" w:pos="709"/>
          <w:tab w:val="num" w:pos="2160"/>
          <w:tab w:val="num" w:pos="2508"/>
        </w:tabs>
        <w:suppressAutoHyphens w:val="0"/>
        <w:spacing w:line="120" w:lineRule="atLeast"/>
        <w:ind w:left="993" w:hanging="709"/>
        <w:jc w:val="both"/>
        <w:rPr>
          <w:rFonts w:ascii="Verdana" w:hAnsi="Verdana" w:cs="Calibri"/>
          <w:sz w:val="20"/>
        </w:rPr>
      </w:pPr>
      <w:r>
        <w:rPr>
          <w:rFonts w:ascii="Verdana" w:hAnsi="Verdana" w:cs="Calibri"/>
          <w:sz w:val="20"/>
        </w:rPr>
        <w:t>szczegółowe specyfikacje techniczne wykonania i odbioru robót.</w:t>
      </w:r>
    </w:p>
    <w:p w:rsidR="009E5665" w:rsidRPr="00D21C9E" w:rsidRDefault="009E5665" w:rsidP="00E87A2F">
      <w:pPr>
        <w:pStyle w:val="Default"/>
        <w:shd w:val="clear" w:color="auto" w:fill="FFFFFF"/>
        <w:spacing w:before="134"/>
        <w:ind w:right="5" w:firstLine="142"/>
        <w:jc w:val="center"/>
        <w:rPr>
          <w:rFonts w:ascii="Verdana" w:hAnsi="Verdana"/>
          <w:bCs w:val="0"/>
          <w:sz w:val="20"/>
          <w:szCs w:val="20"/>
        </w:rPr>
      </w:pPr>
      <w:r w:rsidRPr="00D21C9E">
        <w:rPr>
          <w:rFonts w:ascii="Verdana" w:hAnsi="Verdana"/>
          <w:bCs w:val="0"/>
          <w:spacing w:val="-12"/>
          <w:sz w:val="20"/>
          <w:szCs w:val="20"/>
        </w:rPr>
        <w:t xml:space="preserve">§ </w:t>
      </w:r>
      <w:r w:rsidR="003256FA" w:rsidRPr="00D21C9E">
        <w:rPr>
          <w:rFonts w:ascii="Verdana" w:hAnsi="Verdana"/>
          <w:bCs w:val="0"/>
          <w:spacing w:val="-12"/>
          <w:sz w:val="20"/>
          <w:szCs w:val="20"/>
        </w:rPr>
        <w:t>1</w:t>
      </w:r>
      <w:r w:rsidR="00E87A2F">
        <w:rPr>
          <w:rFonts w:ascii="Verdana" w:hAnsi="Verdana"/>
          <w:bCs w:val="0"/>
          <w:spacing w:val="-12"/>
          <w:sz w:val="20"/>
          <w:szCs w:val="20"/>
        </w:rPr>
        <w:t>6</w:t>
      </w:r>
    </w:p>
    <w:p w:rsidR="009E5665" w:rsidRPr="009E5665" w:rsidRDefault="009E5665" w:rsidP="009E5665">
      <w:pPr>
        <w:widowControl w:val="0"/>
        <w:numPr>
          <w:ilvl w:val="0"/>
          <w:numId w:val="17"/>
        </w:numPr>
        <w:spacing w:after="57"/>
        <w:jc w:val="both"/>
        <w:rPr>
          <w:rFonts w:ascii="Verdana" w:hAnsi="Verdana"/>
          <w:sz w:val="20"/>
        </w:rPr>
      </w:pPr>
      <w:r w:rsidRPr="009E5665">
        <w:rPr>
          <w:rFonts w:ascii="Verdana" w:hAnsi="Verdana"/>
          <w:sz w:val="20"/>
        </w:rPr>
        <w:t xml:space="preserve">Stosownie do art. 29 ust. 3a ustawy Prawo zamówień publicznych </w:t>
      </w:r>
      <w:r w:rsidR="007A3FC9">
        <w:rPr>
          <w:rFonts w:ascii="Verdana" w:hAnsi="Verdana"/>
          <w:sz w:val="20"/>
        </w:rPr>
        <w:t>WYKONAWCA</w:t>
      </w:r>
      <w:r w:rsidRPr="009E5665">
        <w:rPr>
          <w:rFonts w:ascii="Verdana" w:hAnsi="Verdana"/>
          <w:sz w:val="20"/>
        </w:rPr>
        <w:t xml:space="preserve"> oświadcza, że </w:t>
      </w:r>
      <w:r w:rsidR="001957BA">
        <w:rPr>
          <w:rFonts w:ascii="Verdana" w:hAnsi="Verdana"/>
          <w:sz w:val="20"/>
        </w:rPr>
        <w:t>osoby wykonujących</w:t>
      </w:r>
      <w:r w:rsidRPr="009E5665">
        <w:rPr>
          <w:rFonts w:ascii="Verdana" w:hAnsi="Verdana"/>
          <w:sz w:val="20"/>
        </w:rPr>
        <w:t xml:space="preserve"> czynności w zakresie realizacji zamówienia (tj. osoby oddelegowane do wykonywania zamówienia przez Wykonawcę, Podwykonawców i dalszych Podwykonawców), których zakres został przez Zamawiającego określony w SIWZ i których wykonanie polega na wykonywaniu pracy w sposób określony w art. 22 § 1 ustawy z dnia 26 czerwca 1974 r. – Kodeks pracy, będą zatrudnione na umowę o pracę. </w:t>
      </w:r>
    </w:p>
    <w:p w:rsidR="009E5665" w:rsidRPr="009E5665" w:rsidRDefault="007A3FC9" w:rsidP="009E5665">
      <w:pPr>
        <w:widowControl w:val="0"/>
        <w:numPr>
          <w:ilvl w:val="0"/>
          <w:numId w:val="17"/>
        </w:numPr>
        <w:spacing w:after="57"/>
        <w:jc w:val="both"/>
        <w:rPr>
          <w:rFonts w:ascii="Verdana" w:hAnsi="Verdana"/>
          <w:sz w:val="20"/>
        </w:rPr>
      </w:pPr>
      <w:r>
        <w:rPr>
          <w:rFonts w:ascii="Verdana" w:hAnsi="Verdana"/>
          <w:sz w:val="20"/>
        </w:rPr>
        <w:t>WYKONAWCA</w:t>
      </w:r>
      <w:r w:rsidR="009E5665" w:rsidRPr="009E5665">
        <w:rPr>
          <w:rFonts w:ascii="Verdana" w:hAnsi="Verdana"/>
          <w:sz w:val="20"/>
        </w:rPr>
        <w:t xml:space="preserve"> w terminie 10 dni od dnia </w:t>
      </w:r>
      <w:r w:rsidR="00D41473">
        <w:rPr>
          <w:rFonts w:ascii="Verdana" w:hAnsi="Verdana"/>
          <w:sz w:val="20"/>
        </w:rPr>
        <w:t xml:space="preserve"> przekazania placu budowy</w:t>
      </w:r>
      <w:r w:rsidR="009E5665" w:rsidRPr="009E5665">
        <w:rPr>
          <w:rFonts w:ascii="Verdana" w:hAnsi="Verdana"/>
          <w:sz w:val="20"/>
        </w:rPr>
        <w:t xml:space="preserve"> jest zobowiązany do przedstawienia Zamawiającemu danych osób, o których mowa w ust. 1 (imię i nazwisko oraz stanowisko pracy) w formie wykazu. </w:t>
      </w:r>
    </w:p>
    <w:p w:rsidR="009E5665" w:rsidRPr="009E5665" w:rsidRDefault="009E5665" w:rsidP="009E5665">
      <w:pPr>
        <w:widowControl w:val="0"/>
        <w:numPr>
          <w:ilvl w:val="0"/>
          <w:numId w:val="17"/>
        </w:numPr>
        <w:spacing w:after="57"/>
        <w:jc w:val="both"/>
        <w:rPr>
          <w:rFonts w:ascii="Verdana" w:hAnsi="Verdana"/>
          <w:sz w:val="20"/>
        </w:rPr>
      </w:pPr>
      <w:r w:rsidRPr="009E5665">
        <w:rPr>
          <w:rFonts w:ascii="Verdana" w:hAnsi="Verdana"/>
          <w:sz w:val="20"/>
        </w:rPr>
        <w:t xml:space="preserve">W przypadku zmiany osób oddelegowanych do wykonywania zamówienia przez Wykonawcę, Podwykonawców i dalszych Podwykonawców, </w:t>
      </w:r>
      <w:r w:rsidR="007A3FC9">
        <w:rPr>
          <w:rFonts w:ascii="Verdana" w:hAnsi="Verdana"/>
          <w:sz w:val="20"/>
        </w:rPr>
        <w:t>WYKONAWCA</w:t>
      </w:r>
      <w:r w:rsidRPr="009E5665">
        <w:rPr>
          <w:rFonts w:ascii="Verdana" w:hAnsi="Verdana"/>
          <w:sz w:val="20"/>
        </w:rPr>
        <w:t xml:space="preserve"> jest zobowiązany do zmiany wykazu, o którym mowa w ust. 2, w terminie 5 dni od zaistnienia zmiany. Zmiana wykazu następuje poprzez złożenie przez Wykonawcę nowego wykazu zawierającego aktualne dane dot. osób, o których mowa w zdaniu powyżej. Zmiana wykazu nie wymaga zawarcia przez Strony aneksu do umowy. </w:t>
      </w:r>
    </w:p>
    <w:p w:rsidR="009E5665" w:rsidRPr="009E5665" w:rsidRDefault="007A3FC9" w:rsidP="009E5665">
      <w:pPr>
        <w:widowControl w:val="0"/>
        <w:numPr>
          <w:ilvl w:val="0"/>
          <w:numId w:val="17"/>
        </w:numPr>
        <w:spacing w:after="57"/>
        <w:jc w:val="both"/>
        <w:rPr>
          <w:rFonts w:ascii="Verdana" w:hAnsi="Verdana"/>
          <w:sz w:val="20"/>
        </w:rPr>
      </w:pPr>
      <w:r>
        <w:rPr>
          <w:rFonts w:ascii="Verdana" w:hAnsi="Verdana"/>
          <w:sz w:val="20"/>
        </w:rPr>
        <w:t>ZAMAWIAJĄCY</w:t>
      </w:r>
      <w:r w:rsidR="009E5665" w:rsidRPr="009E5665">
        <w:rPr>
          <w:rFonts w:ascii="Verdana" w:hAnsi="Verdana"/>
          <w:sz w:val="20"/>
        </w:rPr>
        <w:t xml:space="preserve"> zastrzega sobie prawo przeprowadzenia kontroli na miejscu wykonywania zamówienia w celu weryfikacji, czy osoby wykonujące czynności przy realizacji zamówienia są osobami wskazanymi przez Wykonawcę. Osoby oddelegowane do wykonywania zamówienia przez Wykonawcę, Podwykonawców i dalszych Podwykonawców są zobowiązane podać imię i nazwisko podczas kontroli przeprowadzanej przez Zamawiającego. W razie odmowy podania danych umożliwiających identyfikację  osób wykonujących prace na placu budowy, </w:t>
      </w:r>
      <w:r>
        <w:rPr>
          <w:rFonts w:ascii="Verdana" w:hAnsi="Verdana"/>
          <w:sz w:val="20"/>
        </w:rPr>
        <w:t>ZAMAWIAJĄCY</w:t>
      </w:r>
      <w:r w:rsidR="009E5665" w:rsidRPr="009E5665">
        <w:rPr>
          <w:rFonts w:ascii="Verdana" w:hAnsi="Verdana"/>
          <w:sz w:val="20"/>
        </w:rPr>
        <w:t xml:space="preserve">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9E5665" w:rsidRPr="009E5665" w:rsidRDefault="009E5665" w:rsidP="009E5665">
      <w:pPr>
        <w:tabs>
          <w:tab w:val="num" w:pos="2160"/>
        </w:tabs>
        <w:spacing w:line="120" w:lineRule="atLeast"/>
        <w:ind w:left="284" w:hanging="284"/>
        <w:jc w:val="both"/>
        <w:rPr>
          <w:rFonts w:ascii="Verdana" w:hAnsi="Verdana" w:cs="Calibri"/>
          <w:sz w:val="20"/>
        </w:rPr>
      </w:pPr>
    </w:p>
    <w:p w:rsidR="006A30C7" w:rsidRPr="009E5665" w:rsidRDefault="006A30C7" w:rsidP="006A30C7">
      <w:pPr>
        <w:spacing w:line="120" w:lineRule="atLeast"/>
        <w:ind w:left="3552" w:firstLine="696"/>
        <w:rPr>
          <w:rFonts w:ascii="Verdana" w:hAnsi="Verdana" w:cs="Calibri"/>
          <w:b/>
          <w:bCs/>
          <w:sz w:val="20"/>
        </w:rPr>
      </w:pPr>
      <w:r w:rsidRPr="009E5665">
        <w:rPr>
          <w:rFonts w:ascii="Verdana" w:hAnsi="Verdana" w:cs="Calibri"/>
          <w:b/>
          <w:bCs/>
          <w:sz w:val="20"/>
        </w:rPr>
        <w:t xml:space="preserve">§ </w:t>
      </w:r>
      <w:r w:rsidR="003256FA">
        <w:rPr>
          <w:rFonts w:ascii="Verdana" w:hAnsi="Verdana" w:cs="Calibri"/>
          <w:b/>
          <w:bCs/>
          <w:sz w:val="20"/>
        </w:rPr>
        <w:t>1</w:t>
      </w:r>
      <w:r w:rsidR="00E87A2F">
        <w:rPr>
          <w:rFonts w:ascii="Verdana" w:hAnsi="Verdana" w:cs="Calibri"/>
          <w:b/>
          <w:bCs/>
          <w:sz w:val="20"/>
        </w:rPr>
        <w:t>7</w:t>
      </w:r>
    </w:p>
    <w:p w:rsidR="006A30C7" w:rsidRPr="009E5665" w:rsidRDefault="00DD4538" w:rsidP="006A30C7">
      <w:pPr>
        <w:pStyle w:val="Tekstpodstawowy3"/>
        <w:jc w:val="both"/>
        <w:rPr>
          <w:rFonts w:ascii="Verdana" w:hAnsi="Verdana" w:cs="Calibri"/>
          <w:b/>
          <w:bCs/>
          <w:sz w:val="20"/>
          <w:szCs w:val="20"/>
        </w:rPr>
      </w:pPr>
      <w:r w:rsidRPr="009E5665">
        <w:rPr>
          <w:rFonts w:ascii="Verdana" w:hAnsi="Verdana" w:cs="Calibri"/>
          <w:sz w:val="20"/>
          <w:szCs w:val="20"/>
        </w:rPr>
        <w:t>W sprawach nie</w:t>
      </w:r>
      <w:r w:rsidR="006A30C7" w:rsidRPr="009E5665">
        <w:rPr>
          <w:rFonts w:ascii="Verdana" w:hAnsi="Verdana" w:cs="Calibri"/>
          <w:sz w:val="20"/>
          <w:szCs w:val="20"/>
        </w:rPr>
        <w:t>uregulowanych postanowieniami niniejszej umowy mają zastosowanie przepisy Kodeksu Cywilnego, ustawy Prawo budowlane wraz z przepisami wykonawczymi oraz ustawy Prawo zamówień publicznych.</w:t>
      </w:r>
      <w:r w:rsidR="006A30C7" w:rsidRPr="009E5665">
        <w:rPr>
          <w:rFonts w:ascii="Verdana" w:hAnsi="Verdana" w:cs="Calibri"/>
          <w:b/>
          <w:bCs/>
          <w:sz w:val="20"/>
          <w:szCs w:val="20"/>
        </w:rPr>
        <w:t xml:space="preserve"> </w:t>
      </w:r>
    </w:p>
    <w:p w:rsidR="006A30C7" w:rsidRPr="009E5665" w:rsidRDefault="006A30C7" w:rsidP="006A30C7">
      <w:pPr>
        <w:pStyle w:val="Tekstpodstawowy3"/>
        <w:ind w:left="720"/>
        <w:rPr>
          <w:rFonts w:ascii="Verdana" w:hAnsi="Verdana" w:cs="Calibri"/>
          <w:b/>
          <w:bCs/>
          <w:sz w:val="20"/>
          <w:szCs w:val="20"/>
        </w:rPr>
      </w:pPr>
    </w:p>
    <w:p w:rsidR="006A30C7" w:rsidRPr="009E5665" w:rsidRDefault="006A30C7" w:rsidP="006A30C7">
      <w:pPr>
        <w:spacing w:line="120" w:lineRule="atLeast"/>
        <w:ind w:left="3552" w:firstLine="696"/>
        <w:rPr>
          <w:rFonts w:ascii="Verdana" w:hAnsi="Verdana" w:cs="Calibri"/>
          <w:b/>
          <w:bCs/>
          <w:sz w:val="20"/>
        </w:rPr>
      </w:pPr>
      <w:r w:rsidRPr="009E5665">
        <w:rPr>
          <w:rFonts w:ascii="Verdana" w:hAnsi="Verdana" w:cs="Calibri"/>
          <w:b/>
          <w:bCs/>
          <w:sz w:val="20"/>
        </w:rPr>
        <w:t xml:space="preserve">§ </w:t>
      </w:r>
      <w:r w:rsidR="00E87A2F">
        <w:rPr>
          <w:rFonts w:ascii="Verdana" w:hAnsi="Verdana" w:cs="Calibri"/>
          <w:b/>
          <w:bCs/>
          <w:sz w:val="20"/>
        </w:rPr>
        <w:t>18</w:t>
      </w:r>
    </w:p>
    <w:p w:rsidR="006A30C7" w:rsidRPr="009E5665" w:rsidRDefault="006A30C7" w:rsidP="006A30C7">
      <w:pPr>
        <w:pStyle w:val="Tekstpodstawowy3"/>
        <w:jc w:val="both"/>
        <w:rPr>
          <w:rFonts w:ascii="Verdana" w:hAnsi="Verdana" w:cs="Calibri"/>
          <w:sz w:val="20"/>
          <w:szCs w:val="20"/>
        </w:rPr>
      </w:pPr>
      <w:r w:rsidRPr="009E5665">
        <w:rPr>
          <w:rFonts w:ascii="Verdana" w:hAnsi="Verdana" w:cs="Calibri"/>
          <w:sz w:val="20"/>
          <w:szCs w:val="20"/>
        </w:rPr>
        <w:t>Ewentualne spory, jakie mogą powstać przy realizacji niniejszej umowy, będą rozstrzygane przez właściwy rzeczowo sąd powszechny w Koszalinie.</w:t>
      </w:r>
    </w:p>
    <w:p w:rsidR="006A30C7" w:rsidRPr="009E5665" w:rsidRDefault="006A30C7" w:rsidP="006A30C7">
      <w:pPr>
        <w:pStyle w:val="Tekstpodstawowy3"/>
        <w:ind w:left="360"/>
        <w:rPr>
          <w:rFonts w:ascii="Verdana" w:hAnsi="Verdana" w:cs="Calibri"/>
          <w:b/>
          <w:bCs/>
          <w:sz w:val="20"/>
          <w:szCs w:val="20"/>
        </w:rPr>
      </w:pPr>
    </w:p>
    <w:p w:rsidR="006A30C7" w:rsidRPr="009E5665" w:rsidRDefault="00E87A2F" w:rsidP="006A30C7">
      <w:pPr>
        <w:pStyle w:val="Tekstpodstawowy3"/>
        <w:ind w:left="4260"/>
        <w:rPr>
          <w:rFonts w:ascii="Verdana" w:hAnsi="Verdana" w:cs="Calibri"/>
          <w:b/>
          <w:bCs/>
          <w:sz w:val="20"/>
          <w:szCs w:val="20"/>
        </w:rPr>
      </w:pPr>
      <w:r>
        <w:rPr>
          <w:rFonts w:ascii="Verdana" w:hAnsi="Verdana" w:cs="Calibri"/>
          <w:b/>
          <w:bCs/>
          <w:sz w:val="20"/>
          <w:szCs w:val="20"/>
        </w:rPr>
        <w:t>§ 19</w:t>
      </w:r>
    </w:p>
    <w:p w:rsidR="006A30C7" w:rsidRDefault="006A30C7" w:rsidP="006A30C7">
      <w:pPr>
        <w:pStyle w:val="Tekstpodstawowy3"/>
        <w:jc w:val="both"/>
        <w:rPr>
          <w:rFonts w:ascii="Verdana" w:hAnsi="Verdana" w:cs="Calibri"/>
          <w:sz w:val="20"/>
          <w:szCs w:val="20"/>
        </w:rPr>
      </w:pPr>
      <w:r w:rsidRPr="009E5665">
        <w:rPr>
          <w:rFonts w:ascii="Verdana" w:hAnsi="Verdana" w:cs="Calibri"/>
          <w:sz w:val="20"/>
          <w:szCs w:val="20"/>
        </w:rPr>
        <w:t>Wszelkie zmiany i uzupełnienia treści umowy wymagają formy pisemnej pod rygorem nieważności.</w:t>
      </w:r>
    </w:p>
    <w:p w:rsidR="00DF15AE" w:rsidRDefault="00DF15AE" w:rsidP="006A30C7">
      <w:pPr>
        <w:pStyle w:val="Tekstpodstawowy3"/>
        <w:jc w:val="both"/>
        <w:rPr>
          <w:rFonts w:ascii="Verdana" w:hAnsi="Verdana" w:cs="Calibri"/>
          <w:sz w:val="20"/>
          <w:szCs w:val="20"/>
        </w:rPr>
      </w:pPr>
    </w:p>
    <w:p w:rsidR="00DF15AE" w:rsidRPr="009E5665" w:rsidRDefault="00DF15AE" w:rsidP="006A30C7">
      <w:pPr>
        <w:pStyle w:val="Tekstpodstawowy3"/>
        <w:jc w:val="both"/>
        <w:rPr>
          <w:rFonts w:ascii="Verdana" w:hAnsi="Verdana" w:cs="Calibri"/>
          <w:b/>
          <w:bCs/>
          <w:sz w:val="20"/>
          <w:szCs w:val="20"/>
        </w:rPr>
      </w:pPr>
    </w:p>
    <w:p w:rsidR="006A30C7" w:rsidRPr="009E5665" w:rsidRDefault="00E87A2F" w:rsidP="006A30C7">
      <w:pPr>
        <w:pStyle w:val="Tekstpodstawowy3"/>
        <w:ind w:left="3552" w:firstLine="696"/>
        <w:rPr>
          <w:rFonts w:ascii="Verdana" w:hAnsi="Verdana" w:cs="Calibri"/>
          <w:b/>
          <w:bCs/>
          <w:sz w:val="20"/>
          <w:szCs w:val="20"/>
        </w:rPr>
      </w:pPr>
      <w:r>
        <w:rPr>
          <w:rFonts w:ascii="Verdana" w:hAnsi="Verdana" w:cs="Calibri"/>
          <w:b/>
          <w:bCs/>
          <w:sz w:val="20"/>
          <w:szCs w:val="20"/>
        </w:rPr>
        <w:lastRenderedPageBreak/>
        <w:t>§ 20</w:t>
      </w:r>
    </w:p>
    <w:p w:rsidR="006A30C7" w:rsidRPr="009E5665" w:rsidRDefault="006A30C7" w:rsidP="006A30C7">
      <w:pPr>
        <w:pStyle w:val="Tekstpodstawowy"/>
        <w:spacing w:after="120"/>
        <w:rPr>
          <w:rFonts w:ascii="Verdana" w:hAnsi="Verdana" w:cs="Calibri"/>
          <w:b/>
          <w:bCs/>
          <w:i/>
          <w:iCs/>
          <w:sz w:val="20"/>
        </w:rPr>
      </w:pPr>
      <w:r w:rsidRPr="009E5665">
        <w:rPr>
          <w:rFonts w:ascii="Verdana" w:hAnsi="Verdana" w:cs="Calibri"/>
          <w:bCs/>
          <w:iCs/>
          <w:sz w:val="20"/>
        </w:rPr>
        <w:t>Umowę sporządzono w trzech jednobrzmiących egzemplarzach, dwa egzemplarze dla Zamawiającego i jeden dla Wykonawcy.</w:t>
      </w:r>
    </w:p>
    <w:p w:rsidR="006A30C7" w:rsidRPr="009E5665" w:rsidRDefault="006A30C7" w:rsidP="006A30C7">
      <w:pPr>
        <w:spacing w:line="120" w:lineRule="atLeast"/>
        <w:ind w:left="226" w:hanging="226"/>
        <w:jc w:val="both"/>
        <w:rPr>
          <w:rFonts w:ascii="Verdana" w:hAnsi="Verdana" w:cs="Calibri"/>
          <w:sz w:val="20"/>
        </w:rPr>
      </w:pPr>
    </w:p>
    <w:p w:rsidR="006A30C7" w:rsidRPr="009E5665" w:rsidRDefault="006A30C7" w:rsidP="006A30C7">
      <w:pPr>
        <w:spacing w:line="120" w:lineRule="atLeast"/>
        <w:jc w:val="both"/>
        <w:rPr>
          <w:rFonts w:ascii="Verdana" w:hAnsi="Verdana" w:cs="Calibri"/>
          <w:b/>
          <w:bCs/>
          <w:sz w:val="20"/>
        </w:rPr>
      </w:pPr>
    </w:p>
    <w:p w:rsidR="006A30C7" w:rsidRPr="009E5665" w:rsidRDefault="006A30C7" w:rsidP="006A30C7">
      <w:pPr>
        <w:pStyle w:val="Tekstpodstawowy"/>
        <w:jc w:val="left"/>
        <w:rPr>
          <w:rFonts w:ascii="Verdana" w:hAnsi="Verdana" w:cs="Calibri"/>
          <w:i/>
          <w:iCs/>
          <w:sz w:val="20"/>
        </w:rPr>
      </w:pPr>
      <w:r w:rsidRPr="009E5665">
        <w:rPr>
          <w:rFonts w:ascii="Verdana" w:hAnsi="Verdana" w:cs="Calibri"/>
          <w:iCs/>
          <w:sz w:val="20"/>
        </w:rPr>
        <w:t xml:space="preserve"> ZAMAWIAJĄCY:  </w:t>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007A3FC9">
        <w:rPr>
          <w:rFonts w:ascii="Verdana" w:hAnsi="Verdana" w:cs="Calibri"/>
          <w:iCs/>
          <w:sz w:val="20"/>
        </w:rPr>
        <w:t>WYKONAWCA</w:t>
      </w:r>
      <w:r w:rsidRPr="009E5665">
        <w:rPr>
          <w:rFonts w:ascii="Verdana" w:hAnsi="Verdana" w:cs="Calibri"/>
          <w:iCs/>
          <w:sz w:val="20"/>
        </w:rPr>
        <w:t>:</w:t>
      </w:r>
    </w:p>
    <w:p w:rsidR="006A30C7" w:rsidRPr="009E5665" w:rsidRDefault="006A30C7" w:rsidP="006A30C7">
      <w:pPr>
        <w:pStyle w:val="Lista"/>
        <w:jc w:val="center"/>
        <w:rPr>
          <w:rFonts w:ascii="Verdana" w:hAnsi="Verdana" w:cs="Calibri"/>
          <w:sz w:val="20"/>
        </w:rPr>
      </w:pPr>
      <w:r w:rsidRPr="009E5665">
        <w:rPr>
          <w:rFonts w:ascii="Verdana" w:hAnsi="Verdana" w:cs="Calibri"/>
          <w:sz w:val="20"/>
        </w:rPr>
        <w:t> </w:t>
      </w:r>
    </w:p>
    <w:p w:rsidR="005010F4" w:rsidRPr="009E5665" w:rsidRDefault="005010F4">
      <w:pPr>
        <w:rPr>
          <w:rFonts w:ascii="Verdana" w:hAnsi="Verdana"/>
          <w:sz w:val="20"/>
        </w:rPr>
      </w:pPr>
    </w:p>
    <w:sectPr w:rsidR="005010F4" w:rsidRPr="009E5665" w:rsidSect="009236A3">
      <w:pgSz w:w="11906" w:h="16838" w:code="9"/>
      <w:pgMar w:top="709" w:right="1417" w:bottom="1135"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A9B" w:rsidRDefault="00F53A9B" w:rsidP="000448F2">
      <w:r>
        <w:separator/>
      </w:r>
    </w:p>
  </w:endnote>
  <w:endnote w:type="continuationSeparator" w:id="0">
    <w:p w:rsidR="00F53A9B" w:rsidRDefault="00F53A9B" w:rsidP="00044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A">
    <w:altName w:val="Arial"/>
    <w:charset w:val="EE"/>
    <w:family w:val="swiss"/>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A9B" w:rsidRDefault="00F53A9B" w:rsidP="000448F2">
      <w:r>
        <w:separator/>
      </w:r>
    </w:p>
  </w:footnote>
  <w:footnote w:type="continuationSeparator" w:id="0">
    <w:p w:rsidR="00F53A9B" w:rsidRDefault="00F53A9B" w:rsidP="000448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0" w:firstLine="0"/>
      </w:pPr>
      <w:rPr>
        <w:rFonts w:ascii="Times New Roman" w:eastAsia="Times New Roman" w:hAnsi="Times New Roman" w:cs="Arial"/>
        <w:spacing w:val="-5"/>
        <w:sz w:val="22"/>
        <w:szCs w:val="22"/>
        <w:lang w:val="pl-PL" w:eastAsia="ar-SA" w:bidi="ar-SA"/>
      </w:rPr>
    </w:lvl>
  </w:abstractNum>
  <w:abstractNum w:abstractNumId="1" w15:restartNumberingAfterBreak="0">
    <w:nsid w:val="0000000A"/>
    <w:multiLevelType w:val="multilevel"/>
    <w:tmpl w:val="0000000A"/>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0"/>
    <w:multiLevelType w:val="multilevel"/>
    <w:tmpl w:val="00000010"/>
    <w:name w:val="WW8Num16"/>
    <w:lvl w:ilvl="0">
      <w:start w:val="1"/>
      <w:numFmt w:val="decimal"/>
      <w:lvlText w:val="%1."/>
      <w:lvlJc w:val="left"/>
      <w:pPr>
        <w:tabs>
          <w:tab w:val="num" w:pos="283"/>
        </w:tabs>
        <w:ind w:left="283" w:hanging="283"/>
      </w:pPr>
      <w:rPr>
        <w:rFonts w:ascii="Times New Roman" w:eastAsia="Times New Roman" w:hAnsi="Times New Roman" w:cs="Arial"/>
        <w:b w:val="0"/>
        <w:bCs w:val="0"/>
        <w:strike w:val="0"/>
        <w:dstrike w:val="0"/>
        <w:sz w:val="22"/>
        <w:szCs w:val="22"/>
        <w:lang w:val="pl-PL" w:eastAsia="ar-SA" w:bidi="ar-SA"/>
      </w:rPr>
    </w:lvl>
    <w:lvl w:ilvl="1">
      <w:start w:val="1"/>
      <w:numFmt w:val="decimal"/>
      <w:lvlText w:val="%2."/>
      <w:lvlJc w:val="left"/>
      <w:pPr>
        <w:tabs>
          <w:tab w:val="num" w:pos="1080"/>
        </w:tabs>
        <w:ind w:left="1080" w:hanging="360"/>
      </w:pPr>
      <w:rPr>
        <w:sz w:val="22"/>
        <w:szCs w:val="22"/>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4"/>
    <w:multiLevelType w:val="multilevel"/>
    <w:tmpl w:val="00000014"/>
    <w:name w:val="WW8Num20"/>
    <w:lvl w:ilvl="0">
      <w:start w:val="1"/>
      <w:numFmt w:val="decimal"/>
      <w:lvlText w:val="%1."/>
      <w:lvlJc w:val="left"/>
      <w:pPr>
        <w:tabs>
          <w:tab w:val="num" w:pos="283"/>
        </w:tabs>
        <w:ind w:left="283" w:hanging="283"/>
      </w:pPr>
      <w:rPr>
        <w:rFonts w:ascii="Times New Roman" w:eastAsia="Times New Roman" w:hAnsi="Times New Roman" w:cs="Arial"/>
        <w:b w:val="0"/>
        <w:spacing w:val="-12"/>
        <w:sz w:val="22"/>
        <w:szCs w:val="22"/>
        <w:lang w:val="pl-PL"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F44D86"/>
    <w:multiLevelType w:val="hybridMultilevel"/>
    <w:tmpl w:val="0F1E38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25CD2"/>
    <w:multiLevelType w:val="hybridMultilevel"/>
    <w:tmpl w:val="0114DA1C"/>
    <w:lvl w:ilvl="0" w:tplc="1EF61B12">
      <w:start w:val="1"/>
      <w:numFmt w:val="lowerLetter"/>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FD565D"/>
    <w:multiLevelType w:val="hybridMultilevel"/>
    <w:tmpl w:val="D3C83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842AD"/>
    <w:multiLevelType w:val="hybridMultilevel"/>
    <w:tmpl w:val="5DEA647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1786C69"/>
    <w:multiLevelType w:val="hybridMultilevel"/>
    <w:tmpl w:val="EA32352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EA789C"/>
    <w:multiLevelType w:val="multilevel"/>
    <w:tmpl w:val="D81403B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E125748"/>
    <w:multiLevelType w:val="multilevel"/>
    <w:tmpl w:val="734C8954"/>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hint="default"/>
        <w:b w:val="0"/>
      </w:r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1" w15:restartNumberingAfterBreak="0">
    <w:nsid w:val="1FEE2A31"/>
    <w:multiLevelType w:val="hybridMultilevel"/>
    <w:tmpl w:val="CB9EF912"/>
    <w:lvl w:ilvl="0" w:tplc="37807BFC">
      <w:start w:val="1"/>
      <w:numFmt w:val="decimal"/>
      <w:lvlText w:val="%1)"/>
      <w:lvlJc w:val="left"/>
      <w:pPr>
        <w:ind w:left="786" w:hanging="360"/>
      </w:pPr>
      <w:rPr>
        <w:rFonts w:ascii="Verdana" w:hAnsi="Verdana" w:hint="default"/>
        <w:b w:val="0"/>
        <w:i w:val="0"/>
        <w:strike w:val="0"/>
        <w:dstrike w:val="0"/>
        <w:color w:val="000000"/>
        <w:sz w:val="18"/>
        <w:szCs w:val="23"/>
        <w:u w:val="none"/>
        <w:effect w:val="none"/>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2" w15:restartNumberingAfterBreak="0">
    <w:nsid w:val="200C30A2"/>
    <w:multiLevelType w:val="hybridMultilevel"/>
    <w:tmpl w:val="8E908E30"/>
    <w:lvl w:ilvl="0" w:tplc="9ED035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6D7524C"/>
    <w:multiLevelType w:val="singleLevel"/>
    <w:tmpl w:val="4538FB3A"/>
    <w:lvl w:ilvl="0">
      <w:start w:val="1"/>
      <w:numFmt w:val="decimal"/>
      <w:lvlText w:val="%1."/>
      <w:legacy w:legacy="1" w:legacySpace="0" w:legacyIndent="360"/>
      <w:lvlJc w:val="left"/>
      <w:pPr>
        <w:ind w:left="360" w:hanging="360"/>
      </w:pPr>
      <w:rPr>
        <w:rFonts w:ascii="Arial" w:hAnsi="Arial" w:cs="Arial" w:hint="default"/>
      </w:rPr>
    </w:lvl>
  </w:abstractNum>
  <w:abstractNum w:abstractNumId="14" w15:restartNumberingAfterBreak="0">
    <w:nsid w:val="36F04692"/>
    <w:multiLevelType w:val="hybridMultilevel"/>
    <w:tmpl w:val="07106D20"/>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47AC4D50"/>
    <w:multiLevelType w:val="multilevel"/>
    <w:tmpl w:val="E506DDDC"/>
    <w:lvl w:ilvl="0">
      <w:start w:val="8"/>
      <w:numFmt w:val="decimal"/>
      <w:lvlText w:val="%1)"/>
      <w:lvlJc w:val="left"/>
      <w:pPr>
        <w:tabs>
          <w:tab w:val="num" w:pos="360"/>
        </w:tabs>
        <w:ind w:left="360" w:hanging="360"/>
      </w:pPr>
      <w:rPr>
        <w:rFonts w:ascii="Calibri" w:eastAsia="Times New Roman" w:hAnsi="Calibri" w:cs="Times New Roman" w:hint="default"/>
      </w:rPr>
    </w:lvl>
    <w:lvl w:ilvl="1">
      <w:start w:val="1"/>
      <w:numFmt w:val="lowerLetter"/>
      <w:lvlText w:val="%2."/>
      <w:lvlJc w:val="left"/>
      <w:pPr>
        <w:tabs>
          <w:tab w:val="num" w:pos="1440"/>
        </w:tabs>
        <w:ind w:left="1440" w:hanging="360"/>
      </w:pPr>
      <w:rPr>
        <w:rFonts w:hint="default"/>
      </w:r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4A5F62A7"/>
    <w:multiLevelType w:val="multilevel"/>
    <w:tmpl w:val="1346D7A2"/>
    <w:lvl w:ilvl="0">
      <w:start w:val="10"/>
      <w:numFmt w:val="decimal"/>
      <w:lvlText w:val="%1."/>
      <w:lvlJc w:val="left"/>
      <w:pPr>
        <w:ind w:left="480" w:hanging="480"/>
      </w:pPr>
      <w:rPr>
        <w:rFonts w:hint="default"/>
        <w:b/>
        <w:sz w:val="28"/>
        <w:szCs w:val="28"/>
      </w:rPr>
    </w:lvl>
    <w:lvl w:ilvl="1">
      <w:start w:val="1"/>
      <w:numFmt w:val="decimal"/>
      <w:lvlText w:val="%1.%2."/>
      <w:lvlJc w:val="left"/>
      <w:pPr>
        <w:ind w:left="764"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4DAE4BE6"/>
    <w:multiLevelType w:val="multilevel"/>
    <w:tmpl w:val="25521660"/>
    <w:lvl w:ilvl="0">
      <w:start w:val="1"/>
      <w:numFmt w:val="lowerLetter"/>
      <w:lvlText w:val="%1)"/>
      <w:lvlJc w:val="left"/>
      <w:pPr>
        <w:tabs>
          <w:tab w:val="num" w:pos="1068"/>
        </w:tabs>
        <w:ind w:left="1068" w:hanging="360"/>
      </w:pPr>
      <w:rPr>
        <w:rFonts w:hint="default"/>
      </w:rPr>
    </w:lvl>
    <w:lvl w:ilvl="1">
      <w:start w:val="1"/>
      <w:numFmt w:val="decimal"/>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hint="default"/>
        <w:b w:val="0"/>
      </w:r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9" w15:restartNumberingAfterBreak="0">
    <w:nsid w:val="4DE042A5"/>
    <w:multiLevelType w:val="hybridMultilevel"/>
    <w:tmpl w:val="AECE8F1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15:restartNumberingAfterBreak="0">
    <w:nsid w:val="51810C0C"/>
    <w:multiLevelType w:val="hybridMultilevel"/>
    <w:tmpl w:val="20CA681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66C019F4"/>
    <w:multiLevelType w:val="multilevel"/>
    <w:tmpl w:val="B102227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2"/>
      <w:numFmt w:val="bullet"/>
      <w:lvlText w:val="-"/>
      <w:lvlJc w:val="left"/>
      <w:pPr>
        <w:tabs>
          <w:tab w:val="num" w:pos="2340"/>
        </w:tabs>
        <w:ind w:left="234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774B51CD"/>
    <w:multiLevelType w:val="hybridMultilevel"/>
    <w:tmpl w:val="016840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6127B4"/>
    <w:multiLevelType w:val="hybridMultilevel"/>
    <w:tmpl w:val="D7B8362A"/>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7BC46FA"/>
    <w:multiLevelType w:val="hybridMultilevel"/>
    <w:tmpl w:val="3A8EC76E"/>
    <w:lvl w:ilvl="0" w:tplc="0415000F">
      <w:start w:val="1"/>
      <w:numFmt w:val="decimal"/>
      <w:lvlText w:val="%1."/>
      <w:lvlJc w:val="left"/>
      <w:pPr>
        <w:tabs>
          <w:tab w:val="num" w:pos="720"/>
        </w:tabs>
        <w:ind w:left="720" w:hanging="360"/>
      </w:pPr>
      <w:rPr>
        <w:rFonts w:hint="default"/>
      </w:rPr>
    </w:lvl>
    <w:lvl w:ilvl="1" w:tplc="029EA6EC">
      <w:start w:val="2"/>
      <w:numFmt w:val="decimal"/>
      <w:lvlText w:val="%2)"/>
      <w:lvlJc w:val="left"/>
      <w:pPr>
        <w:tabs>
          <w:tab w:val="num" w:pos="1440"/>
        </w:tabs>
        <w:ind w:left="1440" w:hanging="360"/>
      </w:pPr>
      <w:rPr>
        <w:rFonts w:hint="default"/>
      </w:rPr>
    </w:lvl>
    <w:lvl w:ilvl="2" w:tplc="73F870F2">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9962F9B"/>
    <w:multiLevelType w:val="multilevel"/>
    <w:tmpl w:val="846EFF52"/>
    <w:lvl w:ilvl="0">
      <w:start w:val="1"/>
      <w:numFmt w:val="decimal"/>
      <w:lvlText w:val="%1)"/>
      <w:lvlJc w:val="left"/>
      <w:pPr>
        <w:tabs>
          <w:tab w:val="num" w:pos="360"/>
        </w:tabs>
        <w:ind w:left="360" w:hanging="360"/>
      </w:pPr>
      <w:rPr>
        <w:rFonts w:ascii="Calibri" w:eastAsia="Times New Roman" w:hAnsi="Calibri" w:cs="Times New Roman"/>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9F56D61"/>
    <w:multiLevelType w:val="multilevel"/>
    <w:tmpl w:val="E506DDDC"/>
    <w:lvl w:ilvl="0">
      <w:start w:val="8"/>
      <w:numFmt w:val="decimal"/>
      <w:lvlText w:val="%1)"/>
      <w:lvlJc w:val="left"/>
      <w:pPr>
        <w:tabs>
          <w:tab w:val="num" w:pos="360"/>
        </w:tabs>
        <w:ind w:left="360" w:hanging="360"/>
      </w:pPr>
      <w:rPr>
        <w:rFonts w:ascii="Calibri" w:eastAsia="Times New Roman" w:hAnsi="Calibri" w:cs="Times New Roman" w:hint="default"/>
      </w:rPr>
    </w:lvl>
    <w:lvl w:ilvl="1">
      <w:start w:val="1"/>
      <w:numFmt w:val="lowerLetter"/>
      <w:lvlText w:val="%2."/>
      <w:lvlJc w:val="left"/>
      <w:pPr>
        <w:tabs>
          <w:tab w:val="num" w:pos="1440"/>
        </w:tabs>
        <w:ind w:left="1440" w:hanging="360"/>
      </w:pPr>
      <w:rPr>
        <w:rFonts w:hint="default"/>
      </w:r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E817CC6"/>
    <w:multiLevelType w:val="hybridMultilevel"/>
    <w:tmpl w:val="F288137C"/>
    <w:lvl w:ilvl="0" w:tplc="0415000F">
      <w:start w:val="1"/>
      <w:numFmt w:val="decimal"/>
      <w:lvlText w:val="%1."/>
      <w:lvlJc w:val="left"/>
      <w:pPr>
        <w:tabs>
          <w:tab w:val="num" w:pos="2088"/>
        </w:tabs>
        <w:ind w:left="2088" w:hanging="360"/>
      </w:pPr>
    </w:lvl>
    <w:lvl w:ilvl="1" w:tplc="38080AA2">
      <w:start w:val="1"/>
      <w:numFmt w:val="decimal"/>
      <w:lvlText w:val="%2."/>
      <w:lvlJc w:val="left"/>
      <w:pPr>
        <w:tabs>
          <w:tab w:val="num" w:pos="2628"/>
        </w:tabs>
        <w:ind w:left="2628" w:hanging="360"/>
      </w:pPr>
      <w:rPr>
        <w:rFonts w:ascii="Calibri" w:eastAsia="Times New Roman" w:hAnsi="Calibri" w:cs="Times New Roman"/>
      </w:rPr>
    </w:lvl>
    <w:lvl w:ilvl="2" w:tplc="0415001B">
      <w:start w:val="1"/>
      <w:numFmt w:val="lowerRoman"/>
      <w:lvlText w:val="%3."/>
      <w:lvlJc w:val="right"/>
      <w:pPr>
        <w:tabs>
          <w:tab w:val="num" w:pos="3348"/>
        </w:tabs>
        <w:ind w:left="3348" w:hanging="180"/>
      </w:pPr>
    </w:lvl>
    <w:lvl w:ilvl="3" w:tplc="0415000F" w:tentative="1">
      <w:start w:val="1"/>
      <w:numFmt w:val="decimal"/>
      <w:lvlText w:val="%4."/>
      <w:lvlJc w:val="left"/>
      <w:pPr>
        <w:tabs>
          <w:tab w:val="num" w:pos="4068"/>
        </w:tabs>
        <w:ind w:left="4068" w:hanging="360"/>
      </w:pPr>
    </w:lvl>
    <w:lvl w:ilvl="4" w:tplc="F092C2C6">
      <w:start w:val="1"/>
      <w:numFmt w:val="decimal"/>
      <w:lvlText w:val="%5)"/>
      <w:lvlJc w:val="left"/>
      <w:pPr>
        <w:tabs>
          <w:tab w:val="num" w:pos="4788"/>
        </w:tabs>
        <w:ind w:left="4788" w:hanging="360"/>
      </w:pPr>
      <w:rPr>
        <w:rFonts w:ascii="Calibri" w:eastAsia="Times New Roman" w:hAnsi="Calibri" w:cs="Times New Roman"/>
      </w:rPr>
    </w:lvl>
    <w:lvl w:ilvl="5" w:tplc="0415001B" w:tentative="1">
      <w:start w:val="1"/>
      <w:numFmt w:val="lowerRoman"/>
      <w:lvlText w:val="%6."/>
      <w:lvlJc w:val="right"/>
      <w:pPr>
        <w:tabs>
          <w:tab w:val="num" w:pos="5508"/>
        </w:tabs>
        <w:ind w:left="5508" w:hanging="180"/>
      </w:pPr>
    </w:lvl>
    <w:lvl w:ilvl="6" w:tplc="0415000F" w:tentative="1">
      <w:start w:val="1"/>
      <w:numFmt w:val="decimal"/>
      <w:lvlText w:val="%7."/>
      <w:lvlJc w:val="left"/>
      <w:pPr>
        <w:tabs>
          <w:tab w:val="num" w:pos="6228"/>
        </w:tabs>
        <w:ind w:left="6228" w:hanging="360"/>
      </w:pPr>
    </w:lvl>
    <w:lvl w:ilvl="7" w:tplc="04150019" w:tentative="1">
      <w:start w:val="1"/>
      <w:numFmt w:val="lowerLetter"/>
      <w:lvlText w:val="%8."/>
      <w:lvlJc w:val="left"/>
      <w:pPr>
        <w:tabs>
          <w:tab w:val="num" w:pos="6948"/>
        </w:tabs>
        <w:ind w:left="6948" w:hanging="360"/>
      </w:pPr>
    </w:lvl>
    <w:lvl w:ilvl="8" w:tplc="0415001B" w:tentative="1">
      <w:start w:val="1"/>
      <w:numFmt w:val="lowerRoman"/>
      <w:lvlText w:val="%9."/>
      <w:lvlJc w:val="right"/>
      <w:pPr>
        <w:tabs>
          <w:tab w:val="num" w:pos="7668"/>
        </w:tabs>
        <w:ind w:left="7668" w:hanging="180"/>
      </w:pPr>
    </w:lvl>
  </w:abstractNum>
  <w:abstractNum w:abstractNumId="28" w15:restartNumberingAfterBreak="0">
    <w:nsid w:val="7F302BB8"/>
    <w:multiLevelType w:val="multilevel"/>
    <w:tmpl w:val="26607CE0"/>
    <w:lvl w:ilvl="0">
      <w:start w:val="3"/>
      <w:numFmt w:val="decimal"/>
      <w:lvlText w:val="%1)"/>
      <w:lvlJc w:val="left"/>
      <w:pPr>
        <w:tabs>
          <w:tab w:val="num" w:pos="360"/>
        </w:tabs>
        <w:ind w:left="360" w:hanging="360"/>
      </w:pPr>
      <w:rPr>
        <w:rFonts w:ascii="Verdana" w:eastAsia="Times New Roman" w:hAnsi="Verdana" w:cs="Times New Roman" w:hint="default"/>
        <w:i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1"/>
  </w:num>
  <w:num w:numId="6">
    <w:abstractNumId w:val="25"/>
  </w:num>
  <w:num w:numId="7">
    <w:abstractNumId w:val="23"/>
  </w:num>
  <w:num w:numId="8">
    <w:abstractNumId w:val="24"/>
  </w:num>
  <w:num w:numId="9">
    <w:abstractNumId w:val="10"/>
  </w:num>
  <w:num w:numId="10">
    <w:abstractNumId w:val="0"/>
  </w:num>
  <w:num w:numId="11">
    <w:abstractNumId w:val="8"/>
  </w:num>
  <w:num w:numId="12">
    <w:abstractNumId w:val="2"/>
  </w:num>
  <w:num w:numId="13">
    <w:abstractNumId w:val="6"/>
  </w:num>
  <w:num w:numId="14">
    <w:abstractNumId w:val="13"/>
  </w:num>
  <w:num w:numId="15">
    <w:abstractNumId w:val="4"/>
  </w:num>
  <w:num w:numId="16">
    <w:abstractNumId w:val="7"/>
  </w:num>
  <w:num w:numId="17">
    <w:abstractNumId w:val="3"/>
  </w:num>
  <w:num w:numId="18">
    <w:abstractNumId w:val="11"/>
  </w:num>
  <w:num w:numId="19">
    <w:abstractNumId w:val="12"/>
  </w:num>
  <w:num w:numId="20">
    <w:abstractNumId w:val="17"/>
  </w:num>
  <w:num w:numId="21">
    <w:abstractNumId w:val="5"/>
  </w:num>
  <w:num w:numId="22">
    <w:abstractNumId w:val="19"/>
  </w:num>
  <w:num w:numId="23">
    <w:abstractNumId w:val="28"/>
  </w:num>
  <w:num w:numId="24">
    <w:abstractNumId w:val="26"/>
  </w:num>
  <w:num w:numId="25">
    <w:abstractNumId w:val="15"/>
  </w:num>
  <w:num w:numId="26">
    <w:abstractNumId w:val="20"/>
  </w:num>
  <w:num w:numId="27">
    <w:abstractNumId w:val="16"/>
  </w:num>
  <w:num w:numId="28">
    <w:abstractNumId w:val="1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0C7"/>
    <w:rsid w:val="000448F2"/>
    <w:rsid w:val="00080837"/>
    <w:rsid w:val="00147785"/>
    <w:rsid w:val="001929BE"/>
    <w:rsid w:val="001957BA"/>
    <w:rsid w:val="002052DA"/>
    <w:rsid w:val="00242242"/>
    <w:rsid w:val="00242719"/>
    <w:rsid w:val="00247B31"/>
    <w:rsid w:val="00250753"/>
    <w:rsid w:val="002D53DD"/>
    <w:rsid w:val="002F6908"/>
    <w:rsid w:val="003256FA"/>
    <w:rsid w:val="00391882"/>
    <w:rsid w:val="004338E3"/>
    <w:rsid w:val="00452CE8"/>
    <w:rsid w:val="00487D4E"/>
    <w:rsid w:val="00497FEA"/>
    <w:rsid w:val="004B0711"/>
    <w:rsid w:val="005010F4"/>
    <w:rsid w:val="00584246"/>
    <w:rsid w:val="00590689"/>
    <w:rsid w:val="00595DCC"/>
    <w:rsid w:val="005D348E"/>
    <w:rsid w:val="00633D81"/>
    <w:rsid w:val="006A30C7"/>
    <w:rsid w:val="006F4FAC"/>
    <w:rsid w:val="007236A5"/>
    <w:rsid w:val="00746509"/>
    <w:rsid w:val="007A3FC9"/>
    <w:rsid w:val="007B1E1E"/>
    <w:rsid w:val="007D7D9C"/>
    <w:rsid w:val="008F43CA"/>
    <w:rsid w:val="00901803"/>
    <w:rsid w:val="009236A3"/>
    <w:rsid w:val="009875FB"/>
    <w:rsid w:val="00997A16"/>
    <w:rsid w:val="009E5665"/>
    <w:rsid w:val="009F2289"/>
    <w:rsid w:val="00A027A7"/>
    <w:rsid w:val="00A12776"/>
    <w:rsid w:val="00A32BBF"/>
    <w:rsid w:val="00A449F2"/>
    <w:rsid w:val="00AC7E95"/>
    <w:rsid w:val="00B40997"/>
    <w:rsid w:val="00B624F2"/>
    <w:rsid w:val="00BB408A"/>
    <w:rsid w:val="00C01D8C"/>
    <w:rsid w:val="00C0767D"/>
    <w:rsid w:val="00C51016"/>
    <w:rsid w:val="00C662DC"/>
    <w:rsid w:val="00C67E6D"/>
    <w:rsid w:val="00D21C9E"/>
    <w:rsid w:val="00D41473"/>
    <w:rsid w:val="00D5692D"/>
    <w:rsid w:val="00D656EF"/>
    <w:rsid w:val="00DD4538"/>
    <w:rsid w:val="00DF15AE"/>
    <w:rsid w:val="00E43960"/>
    <w:rsid w:val="00E87A2F"/>
    <w:rsid w:val="00EC236D"/>
    <w:rsid w:val="00F30C71"/>
    <w:rsid w:val="00F53A9B"/>
    <w:rsid w:val="00F74EB7"/>
    <w:rsid w:val="00FF2B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05BA53-2972-4607-9421-8C38480D9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30C7"/>
    <w:pPr>
      <w:suppressAutoHyphens/>
      <w:spacing w:after="0" w:line="240" w:lineRule="auto"/>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2Znak">
    <w:name w:val="Tekst podstawowy wcięty 2 Znak"/>
    <w:link w:val="Tekstpodstawowywcity2"/>
    <w:uiPriority w:val="99"/>
    <w:rsid w:val="006A30C7"/>
    <w:rPr>
      <w:sz w:val="24"/>
    </w:rPr>
  </w:style>
  <w:style w:type="character" w:customStyle="1" w:styleId="Tekstpodstawowy3Znak">
    <w:name w:val="Tekst podstawowy 3 Znak"/>
    <w:link w:val="Tekstpodstawowy3"/>
    <w:uiPriority w:val="99"/>
    <w:semiHidden/>
    <w:rsid w:val="006A30C7"/>
    <w:rPr>
      <w:sz w:val="16"/>
      <w:szCs w:val="16"/>
    </w:rPr>
  </w:style>
  <w:style w:type="paragraph" w:styleId="Tekstpodstawowy">
    <w:name w:val="Body Text"/>
    <w:basedOn w:val="Normalny"/>
    <w:link w:val="TekstpodstawowyZnak"/>
    <w:rsid w:val="006A30C7"/>
    <w:pPr>
      <w:jc w:val="both"/>
    </w:pPr>
  </w:style>
  <w:style w:type="character" w:customStyle="1" w:styleId="TekstpodstawowyZnak">
    <w:name w:val="Tekst podstawowy Znak"/>
    <w:basedOn w:val="Domylnaczcionkaakapitu"/>
    <w:link w:val="Tekstpodstawowy"/>
    <w:rsid w:val="006A30C7"/>
    <w:rPr>
      <w:rFonts w:ascii="Times New Roman" w:eastAsia="Times New Roman" w:hAnsi="Times New Roman" w:cs="Times New Roman"/>
      <w:sz w:val="24"/>
      <w:szCs w:val="20"/>
      <w:lang w:eastAsia="ar-SA"/>
    </w:rPr>
  </w:style>
  <w:style w:type="paragraph" w:styleId="Lista">
    <w:name w:val="List"/>
    <w:basedOn w:val="Tekstpodstawowy"/>
    <w:rsid w:val="006A30C7"/>
    <w:rPr>
      <w:rFonts w:cs="Tahoma"/>
    </w:rPr>
  </w:style>
  <w:style w:type="paragraph" w:styleId="Tekstpodstawowywcity">
    <w:name w:val="Body Text Indent"/>
    <w:basedOn w:val="Normalny"/>
    <w:link w:val="TekstpodstawowywcityZnak"/>
    <w:rsid w:val="006A30C7"/>
    <w:pPr>
      <w:tabs>
        <w:tab w:val="left" w:pos="19278"/>
      </w:tabs>
      <w:ind w:left="567" w:hanging="283"/>
      <w:jc w:val="both"/>
    </w:pPr>
  </w:style>
  <w:style w:type="character" w:customStyle="1" w:styleId="TekstpodstawowywcityZnak">
    <w:name w:val="Tekst podstawowy wcięty Znak"/>
    <w:basedOn w:val="Domylnaczcionkaakapitu"/>
    <w:link w:val="Tekstpodstawowywcity"/>
    <w:uiPriority w:val="99"/>
    <w:rsid w:val="006A30C7"/>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rsid w:val="006A30C7"/>
    <w:pPr>
      <w:tabs>
        <w:tab w:val="left" w:pos="9656"/>
      </w:tabs>
      <w:ind w:left="284"/>
      <w:jc w:val="both"/>
    </w:pPr>
  </w:style>
  <w:style w:type="paragraph" w:styleId="Stopka">
    <w:name w:val="footer"/>
    <w:basedOn w:val="Normalny"/>
    <w:link w:val="StopkaZnak"/>
    <w:rsid w:val="006A30C7"/>
    <w:pPr>
      <w:tabs>
        <w:tab w:val="center" w:pos="4536"/>
        <w:tab w:val="right" w:pos="9072"/>
      </w:tabs>
    </w:pPr>
  </w:style>
  <w:style w:type="character" w:customStyle="1" w:styleId="StopkaZnak">
    <w:name w:val="Stopka Znak"/>
    <w:basedOn w:val="Domylnaczcionkaakapitu"/>
    <w:link w:val="Stopka"/>
    <w:rsid w:val="006A30C7"/>
    <w:rPr>
      <w:rFonts w:ascii="Times New Roman" w:eastAsia="Times New Roman" w:hAnsi="Times New Roman" w:cs="Times New Roman"/>
      <w:sz w:val="24"/>
      <w:szCs w:val="20"/>
      <w:lang w:eastAsia="ar-SA"/>
    </w:rPr>
  </w:style>
  <w:style w:type="paragraph" w:customStyle="1" w:styleId="Default">
    <w:name w:val="Default"/>
    <w:rsid w:val="006A30C7"/>
    <w:pPr>
      <w:widowControl w:val="0"/>
      <w:suppressAutoHyphens/>
      <w:autoSpaceDE w:val="0"/>
      <w:spacing w:after="0" w:line="240" w:lineRule="auto"/>
      <w:ind w:firstLine="708"/>
      <w:jc w:val="both"/>
    </w:pPr>
    <w:rPr>
      <w:rFonts w:ascii="Times New Roman" w:eastAsia="Arial" w:hAnsi="Times New Roman" w:cs="Times New Roman"/>
      <w:b/>
      <w:bCs/>
      <w:sz w:val="24"/>
      <w:szCs w:val="24"/>
      <w:lang w:eastAsia="ar-SA"/>
    </w:rPr>
  </w:style>
  <w:style w:type="paragraph" w:styleId="Bezodstpw">
    <w:name w:val="No Spacing"/>
    <w:uiPriority w:val="1"/>
    <w:qFormat/>
    <w:rsid w:val="006A30C7"/>
    <w:pPr>
      <w:suppressAutoHyphens/>
      <w:spacing w:after="0" w:line="240" w:lineRule="auto"/>
    </w:pPr>
    <w:rPr>
      <w:rFonts w:ascii="Times New Roman" w:eastAsia="Arial" w:hAnsi="Times New Roman" w:cs="Times New Roman"/>
      <w:sz w:val="24"/>
      <w:szCs w:val="20"/>
      <w:lang w:eastAsia="ar-SA"/>
    </w:rPr>
  </w:style>
  <w:style w:type="paragraph" w:styleId="Tekstpodstawowywcity2">
    <w:name w:val="Body Text Indent 2"/>
    <w:basedOn w:val="Normalny"/>
    <w:link w:val="Tekstpodstawowywcity2Znak"/>
    <w:uiPriority w:val="99"/>
    <w:unhideWhenUsed/>
    <w:rsid w:val="006A30C7"/>
    <w:pPr>
      <w:spacing w:after="120" w:line="480" w:lineRule="auto"/>
      <w:ind w:left="283"/>
    </w:pPr>
    <w:rPr>
      <w:rFonts w:asciiTheme="minorHAnsi" w:eastAsiaTheme="minorHAnsi" w:hAnsiTheme="minorHAnsi" w:cstheme="minorBidi"/>
      <w:szCs w:val="22"/>
      <w:lang w:eastAsia="en-US"/>
    </w:rPr>
  </w:style>
  <w:style w:type="character" w:customStyle="1" w:styleId="Tekstpodstawowywcity2Znak1">
    <w:name w:val="Tekst podstawowy wcięty 2 Znak1"/>
    <w:basedOn w:val="Domylnaczcionkaakapitu"/>
    <w:uiPriority w:val="99"/>
    <w:semiHidden/>
    <w:rsid w:val="006A30C7"/>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6A30C7"/>
    <w:pPr>
      <w:spacing w:after="120"/>
    </w:pPr>
    <w:rPr>
      <w:rFonts w:asciiTheme="minorHAnsi" w:eastAsiaTheme="minorHAnsi" w:hAnsiTheme="minorHAnsi" w:cstheme="minorBidi"/>
      <w:sz w:val="16"/>
      <w:szCs w:val="16"/>
      <w:lang w:eastAsia="en-US"/>
    </w:rPr>
  </w:style>
  <w:style w:type="character" w:customStyle="1" w:styleId="Tekstpodstawowy3Znak1">
    <w:name w:val="Tekst podstawowy 3 Znak1"/>
    <w:basedOn w:val="Domylnaczcionkaakapitu"/>
    <w:uiPriority w:val="99"/>
    <w:semiHidden/>
    <w:rsid w:val="006A30C7"/>
    <w:rPr>
      <w:rFonts w:ascii="Times New Roman" w:eastAsia="Times New Roman" w:hAnsi="Times New Roman" w:cs="Times New Roman"/>
      <w:sz w:val="16"/>
      <w:szCs w:val="16"/>
      <w:lang w:eastAsia="ar-SA"/>
    </w:rPr>
  </w:style>
  <w:style w:type="paragraph" w:styleId="Tekstpodstawowywcity3">
    <w:name w:val="Body Text Indent 3"/>
    <w:basedOn w:val="Normalny"/>
    <w:link w:val="Tekstpodstawowywcity3Znak"/>
    <w:uiPriority w:val="99"/>
    <w:unhideWhenUsed/>
    <w:rsid w:val="006A30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6A30C7"/>
    <w:rPr>
      <w:rFonts w:ascii="Times New Roman" w:eastAsia="Times New Roman" w:hAnsi="Times New Roman" w:cs="Times New Roman"/>
      <w:sz w:val="16"/>
      <w:szCs w:val="16"/>
      <w:lang w:eastAsia="ar-SA"/>
    </w:rPr>
  </w:style>
  <w:style w:type="paragraph" w:customStyle="1" w:styleId="CM39">
    <w:name w:val="CM39"/>
    <w:basedOn w:val="Default"/>
    <w:next w:val="Default"/>
    <w:rsid w:val="006A30C7"/>
    <w:pPr>
      <w:suppressAutoHyphens w:val="0"/>
      <w:autoSpaceDN w:val="0"/>
      <w:adjustRightInd w:val="0"/>
      <w:spacing w:line="276" w:lineRule="atLeast"/>
      <w:ind w:firstLine="0"/>
      <w:jc w:val="left"/>
    </w:pPr>
    <w:rPr>
      <w:rFonts w:eastAsia="Times New Roman"/>
      <w:b w:val="0"/>
      <w:bCs w:val="0"/>
      <w:lang w:eastAsia="pl-PL"/>
    </w:rPr>
  </w:style>
  <w:style w:type="paragraph" w:customStyle="1" w:styleId="Styl1">
    <w:name w:val="Styl1"/>
    <w:basedOn w:val="Normalny"/>
    <w:rsid w:val="006A30C7"/>
    <w:pPr>
      <w:widowControl w:val="0"/>
      <w:suppressAutoHyphens w:val="0"/>
      <w:autoSpaceDE w:val="0"/>
      <w:autoSpaceDN w:val="0"/>
      <w:spacing w:before="240"/>
      <w:jc w:val="both"/>
    </w:pPr>
    <w:rPr>
      <w:rFonts w:ascii="Arial" w:hAnsi="Arial" w:cs="Arial"/>
      <w:szCs w:val="24"/>
      <w:lang w:eastAsia="pl-PL"/>
    </w:rPr>
  </w:style>
  <w:style w:type="paragraph" w:customStyle="1" w:styleId="BodyText21">
    <w:name w:val="Body Text 21"/>
    <w:basedOn w:val="Normalny"/>
    <w:rsid w:val="006A30C7"/>
    <w:pPr>
      <w:suppressAutoHyphens w:val="0"/>
      <w:spacing w:line="360" w:lineRule="auto"/>
      <w:jc w:val="both"/>
    </w:pPr>
    <w:rPr>
      <w:szCs w:val="24"/>
      <w:lang w:eastAsia="pl-PL"/>
    </w:rPr>
  </w:style>
  <w:style w:type="paragraph" w:styleId="Tekstdymka">
    <w:name w:val="Balloon Text"/>
    <w:basedOn w:val="Normalny"/>
    <w:link w:val="TekstdymkaZnak"/>
    <w:uiPriority w:val="99"/>
    <w:semiHidden/>
    <w:unhideWhenUsed/>
    <w:rsid w:val="004B0711"/>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0711"/>
    <w:rPr>
      <w:rFonts w:ascii="Segoe UI" w:eastAsia="Times New Roman" w:hAnsi="Segoe UI" w:cs="Segoe UI"/>
      <w:sz w:val="18"/>
      <w:szCs w:val="18"/>
      <w:lang w:eastAsia="ar-SA"/>
    </w:rPr>
  </w:style>
  <w:style w:type="paragraph" w:styleId="Tekstprzypisukocowego">
    <w:name w:val="endnote text"/>
    <w:basedOn w:val="Normalny"/>
    <w:link w:val="TekstprzypisukocowegoZnak"/>
    <w:uiPriority w:val="99"/>
    <w:semiHidden/>
    <w:unhideWhenUsed/>
    <w:rsid w:val="000448F2"/>
    <w:rPr>
      <w:sz w:val="20"/>
    </w:rPr>
  </w:style>
  <w:style w:type="character" w:customStyle="1" w:styleId="TekstprzypisukocowegoZnak">
    <w:name w:val="Tekst przypisu końcowego Znak"/>
    <w:basedOn w:val="Domylnaczcionkaakapitu"/>
    <w:link w:val="Tekstprzypisukocowego"/>
    <w:uiPriority w:val="99"/>
    <w:semiHidden/>
    <w:rsid w:val="000448F2"/>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0448F2"/>
    <w:rPr>
      <w:vertAlign w:val="superscript"/>
    </w:rPr>
  </w:style>
  <w:style w:type="paragraph" w:styleId="Akapitzlist">
    <w:name w:val="List Paragraph"/>
    <w:basedOn w:val="Normalny"/>
    <w:uiPriority w:val="34"/>
    <w:qFormat/>
    <w:rsid w:val="00A32BBF"/>
    <w:pPr>
      <w:ind w:left="720"/>
      <w:contextualSpacing/>
    </w:pPr>
  </w:style>
  <w:style w:type="paragraph" w:styleId="Nagwek">
    <w:name w:val="header"/>
    <w:basedOn w:val="Normalny"/>
    <w:link w:val="NagwekZnak"/>
    <w:uiPriority w:val="99"/>
    <w:semiHidden/>
    <w:unhideWhenUsed/>
    <w:rsid w:val="00247B31"/>
    <w:pPr>
      <w:tabs>
        <w:tab w:val="center" w:pos="4536"/>
        <w:tab w:val="right" w:pos="9072"/>
      </w:tabs>
      <w:suppressAutoHyphens w:val="0"/>
    </w:pPr>
    <w:rPr>
      <w:szCs w:val="24"/>
      <w:lang w:eastAsia="pl-PL"/>
    </w:rPr>
  </w:style>
  <w:style w:type="character" w:customStyle="1" w:styleId="NagwekZnak">
    <w:name w:val="Nagłówek Znak"/>
    <w:basedOn w:val="Domylnaczcionkaakapitu"/>
    <w:link w:val="Nagwek"/>
    <w:uiPriority w:val="99"/>
    <w:semiHidden/>
    <w:rsid w:val="00247B31"/>
    <w:rPr>
      <w:rFonts w:ascii="Times New Roman" w:eastAsia="Times New Roman" w:hAnsi="Times New Roman" w:cs="Times New Roman"/>
      <w:sz w:val="24"/>
      <w:szCs w:val="24"/>
      <w:lang w:eastAsia="pl-PL"/>
    </w:rPr>
  </w:style>
  <w:style w:type="character" w:customStyle="1" w:styleId="alb">
    <w:name w:val="a_lb"/>
    <w:basedOn w:val="Domylnaczcionkaakapitu"/>
    <w:rsid w:val="00080837"/>
  </w:style>
  <w:style w:type="character" w:customStyle="1" w:styleId="fn-ref">
    <w:name w:val="fn-ref"/>
    <w:basedOn w:val="Domylnaczcionkaakapitu"/>
    <w:rsid w:val="00080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083251">
      <w:bodyDiv w:val="1"/>
      <w:marLeft w:val="0"/>
      <w:marRight w:val="0"/>
      <w:marTop w:val="0"/>
      <w:marBottom w:val="0"/>
      <w:divBdr>
        <w:top w:val="none" w:sz="0" w:space="0" w:color="auto"/>
        <w:left w:val="none" w:sz="0" w:space="0" w:color="auto"/>
        <w:bottom w:val="none" w:sz="0" w:space="0" w:color="auto"/>
        <w:right w:val="none" w:sz="0" w:space="0" w:color="auto"/>
      </w:divBdr>
      <w:divsChild>
        <w:div w:id="1113784839">
          <w:marLeft w:val="0"/>
          <w:marRight w:val="0"/>
          <w:marTop w:val="0"/>
          <w:marBottom w:val="0"/>
          <w:divBdr>
            <w:top w:val="none" w:sz="0" w:space="0" w:color="auto"/>
            <w:left w:val="none" w:sz="0" w:space="0" w:color="auto"/>
            <w:bottom w:val="none" w:sz="0" w:space="0" w:color="auto"/>
            <w:right w:val="none" w:sz="0" w:space="0" w:color="auto"/>
          </w:divBdr>
        </w:div>
        <w:div w:id="1230000523">
          <w:marLeft w:val="0"/>
          <w:marRight w:val="0"/>
          <w:marTop w:val="0"/>
          <w:marBottom w:val="0"/>
          <w:divBdr>
            <w:top w:val="none" w:sz="0" w:space="0" w:color="auto"/>
            <w:left w:val="none" w:sz="0" w:space="0" w:color="auto"/>
            <w:bottom w:val="none" w:sz="0" w:space="0" w:color="auto"/>
            <w:right w:val="none" w:sz="0" w:space="0" w:color="auto"/>
          </w:divBdr>
        </w:div>
        <w:div w:id="1659383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10</Pages>
  <Words>4581</Words>
  <Characters>27487</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liskowskis</dc:creator>
  <cp:keywords/>
  <dc:description/>
  <cp:lastModifiedBy>liskowskis</cp:lastModifiedBy>
  <cp:revision>6</cp:revision>
  <cp:lastPrinted>2016-09-30T06:15:00Z</cp:lastPrinted>
  <dcterms:created xsi:type="dcterms:W3CDTF">2016-10-03T06:38:00Z</dcterms:created>
  <dcterms:modified xsi:type="dcterms:W3CDTF">2017-08-30T11:43:00Z</dcterms:modified>
</cp:coreProperties>
</file>